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A7BFB" w14:textId="77777777" w:rsidR="00066D41" w:rsidRPr="00085B75" w:rsidRDefault="00066D41" w:rsidP="00066D41">
      <w:pPr>
        <w:pStyle w:val="Kopfzeile"/>
        <w:rPr>
          <w:rFonts w:ascii="Open Sans" w:hAnsi="Open Sans" w:cs="Open Sans"/>
          <w:color w:val="808080" w:themeColor="background1" w:themeShade="80"/>
          <w:lang w:val="en-US"/>
        </w:rPr>
      </w:pPr>
      <w:r w:rsidRPr="00085B75">
        <w:rPr>
          <w:rFonts w:ascii="Open Sans" w:hAnsi="Open Sans" w:cs="Open Sans"/>
          <w:color w:val="808080" w:themeColor="background1" w:themeShade="80"/>
          <w:lang w:val="en-US"/>
        </w:rPr>
        <w:t>7005 characters including empty spaces</w:t>
      </w:r>
    </w:p>
    <w:p w14:paraId="0CD0711E" w14:textId="77777777" w:rsidR="00066D41" w:rsidRPr="00085B75" w:rsidRDefault="00066D41" w:rsidP="00552C69">
      <w:pPr>
        <w:spacing w:line="355" w:lineRule="auto"/>
        <w:ind w:left="-5" w:right="2"/>
        <w:rPr>
          <w:rFonts w:ascii="Open Sans" w:hAnsi="Open Sans" w:cs="Open Sans"/>
          <w:bCs/>
          <w:sz w:val="22"/>
          <w:szCs w:val="16"/>
          <w:lang w:val="en-US"/>
        </w:rPr>
      </w:pPr>
    </w:p>
    <w:p w14:paraId="4312328F" w14:textId="77777777" w:rsidR="00066D41" w:rsidRPr="00085B75" w:rsidRDefault="00066D41" w:rsidP="00552C69">
      <w:pPr>
        <w:spacing w:line="355" w:lineRule="auto"/>
        <w:ind w:left="-5" w:right="2"/>
        <w:rPr>
          <w:rFonts w:ascii="Open Sans" w:hAnsi="Open Sans" w:cs="Open Sans"/>
          <w:bCs/>
          <w:sz w:val="22"/>
          <w:szCs w:val="16"/>
          <w:lang w:val="en-US"/>
        </w:rPr>
      </w:pPr>
    </w:p>
    <w:p w14:paraId="43EC7FF3" w14:textId="339054CE" w:rsidR="00552C69" w:rsidRPr="00085B75" w:rsidRDefault="00552C69" w:rsidP="00552C69">
      <w:pPr>
        <w:spacing w:line="355" w:lineRule="auto"/>
        <w:ind w:left="-5" w:right="2"/>
        <w:rPr>
          <w:rFonts w:ascii="Open Sans" w:hAnsi="Open Sans" w:cs="Open Sans"/>
          <w:bCs/>
          <w:sz w:val="22"/>
          <w:szCs w:val="16"/>
          <w:lang w:val="en-US"/>
        </w:rPr>
      </w:pPr>
      <w:r w:rsidRPr="00085B75">
        <w:rPr>
          <w:rFonts w:ascii="Open Sans" w:hAnsi="Open Sans" w:cs="Open Sans"/>
          <w:bCs/>
          <w:sz w:val="22"/>
          <w:szCs w:val="16"/>
          <w:lang w:val="en-US"/>
        </w:rPr>
        <w:t xml:space="preserve">Coating line from Venjakob: </w:t>
      </w:r>
    </w:p>
    <w:p w14:paraId="62F558E1" w14:textId="77777777" w:rsidR="00552C69" w:rsidRPr="00085B75" w:rsidRDefault="00552C69" w:rsidP="00552C69">
      <w:pPr>
        <w:spacing w:line="355" w:lineRule="auto"/>
        <w:ind w:left="-5" w:right="2"/>
        <w:rPr>
          <w:rFonts w:ascii="Open Sans" w:hAnsi="Open Sans" w:cs="Open Sans"/>
          <w:b/>
          <w:sz w:val="28"/>
          <w:lang w:val="en-US"/>
        </w:rPr>
      </w:pPr>
      <w:r w:rsidRPr="00085B75">
        <w:rPr>
          <w:rFonts w:ascii="Open Sans" w:hAnsi="Open Sans" w:cs="Open Sans"/>
          <w:b/>
          <w:sz w:val="28"/>
          <w:lang w:val="en-US"/>
        </w:rPr>
        <w:t xml:space="preserve">Flexible surface coating for 1000 and one functional door. </w:t>
      </w:r>
    </w:p>
    <w:p w14:paraId="795F9424" w14:textId="105AB323" w:rsidR="00552C69" w:rsidRPr="00085B75" w:rsidRDefault="00552C69" w:rsidP="00552C69">
      <w:pPr>
        <w:spacing w:line="355" w:lineRule="auto"/>
        <w:ind w:left="-5" w:right="2"/>
        <w:rPr>
          <w:rFonts w:ascii="Open Sans" w:hAnsi="Open Sans" w:cs="Open Sans"/>
          <w:b/>
          <w:sz w:val="22"/>
          <w:lang w:val="en-US"/>
        </w:rPr>
      </w:pPr>
    </w:p>
    <w:p w14:paraId="62C31233" w14:textId="23C45247" w:rsidR="00552C69" w:rsidRPr="00085B75" w:rsidRDefault="00552C69" w:rsidP="00552C69">
      <w:pPr>
        <w:spacing w:line="355" w:lineRule="auto"/>
        <w:ind w:left="-5" w:right="2"/>
        <w:rPr>
          <w:rFonts w:ascii="Open Sans" w:hAnsi="Open Sans" w:cs="Open Sans"/>
          <w:bCs/>
          <w:i/>
          <w:iCs/>
          <w:sz w:val="20"/>
          <w:szCs w:val="18"/>
          <w:lang w:val="en-US"/>
        </w:rPr>
      </w:pPr>
      <w:r w:rsidRPr="00085B75">
        <w:rPr>
          <w:rFonts w:ascii="Open Sans" w:hAnsi="Open Sans" w:cs="Open Sans"/>
          <w:bCs/>
          <w:i/>
          <w:iCs/>
          <w:sz w:val="20"/>
          <w:szCs w:val="18"/>
          <w:lang w:val="en-US"/>
        </w:rPr>
        <w:t xml:space="preserve">RWD Schlatter, the Swiss market leader for functional doors in the contract sector, does not focus on standards in </w:t>
      </w:r>
      <w:r w:rsidR="00085B75">
        <w:rPr>
          <w:rFonts w:ascii="Open Sans" w:hAnsi="Open Sans" w:cs="Open Sans"/>
          <w:bCs/>
          <w:i/>
          <w:iCs/>
          <w:sz w:val="20"/>
          <w:szCs w:val="18"/>
          <w:lang w:val="en-US"/>
        </w:rPr>
        <w:t>volume</w:t>
      </w:r>
      <w:r w:rsidRPr="00085B75">
        <w:rPr>
          <w:rFonts w:ascii="Open Sans" w:hAnsi="Open Sans" w:cs="Open Sans"/>
          <w:bCs/>
          <w:i/>
          <w:iCs/>
          <w:sz w:val="20"/>
          <w:szCs w:val="18"/>
          <w:lang w:val="en-US"/>
        </w:rPr>
        <w:t xml:space="preserve">, but on variety. This variety </w:t>
      </w:r>
      <w:r w:rsidR="00085B75" w:rsidRPr="00085B75">
        <w:rPr>
          <w:rFonts w:ascii="Open Sans" w:hAnsi="Open Sans" w:cs="Open Sans"/>
          <w:bCs/>
          <w:i/>
          <w:iCs/>
          <w:sz w:val="20"/>
          <w:szCs w:val="18"/>
          <w:lang w:val="en-US"/>
        </w:rPr>
        <w:t>must</w:t>
      </w:r>
      <w:r w:rsidRPr="00085B75">
        <w:rPr>
          <w:rFonts w:ascii="Open Sans" w:hAnsi="Open Sans" w:cs="Open Sans"/>
          <w:bCs/>
          <w:i/>
          <w:iCs/>
          <w:sz w:val="20"/>
          <w:szCs w:val="18"/>
          <w:lang w:val="en-US"/>
        </w:rPr>
        <w:t xml:space="preserve"> be produced in the shortest possible time and in the most diverse quantities </w:t>
      </w:r>
      <w:r w:rsidR="003062BD">
        <w:rPr>
          <w:rFonts w:ascii="Open Sans" w:hAnsi="Open Sans" w:cs="Open Sans"/>
          <w:bCs/>
          <w:i/>
          <w:iCs/>
          <w:sz w:val="20"/>
          <w:szCs w:val="18"/>
          <w:lang w:val="en-US"/>
        </w:rPr>
        <w:t>–</w:t>
      </w:r>
      <w:r w:rsidRPr="00085B75">
        <w:rPr>
          <w:rFonts w:ascii="Open Sans" w:hAnsi="Open Sans" w:cs="Open Sans"/>
          <w:bCs/>
          <w:i/>
          <w:iCs/>
          <w:sz w:val="20"/>
          <w:szCs w:val="18"/>
          <w:lang w:val="en-US"/>
        </w:rPr>
        <w:t xml:space="preserve"> </w:t>
      </w:r>
      <w:r w:rsidR="003062BD">
        <w:rPr>
          <w:rFonts w:ascii="Open Sans" w:hAnsi="Open Sans" w:cs="Open Sans"/>
          <w:bCs/>
          <w:i/>
          <w:iCs/>
          <w:sz w:val="20"/>
          <w:szCs w:val="18"/>
          <w:lang w:val="en-US"/>
        </w:rPr>
        <w:t>starting from a one door batch</w:t>
      </w:r>
      <w:r w:rsidRPr="00085B75">
        <w:rPr>
          <w:rFonts w:ascii="Open Sans" w:hAnsi="Open Sans" w:cs="Open Sans"/>
          <w:bCs/>
          <w:i/>
          <w:iCs/>
          <w:sz w:val="20"/>
          <w:szCs w:val="18"/>
          <w:lang w:val="en-US"/>
        </w:rPr>
        <w:t xml:space="preserve"> - in a customer-oriented manner. Cost awareness, quality aspects as well as a higher flexibility in the production process were decisive reasons to carry out the surface treatment in-house via a modern door coating line. For this purpose, the production hall at the headquarters in </w:t>
      </w:r>
      <w:proofErr w:type="spellStart"/>
      <w:r w:rsidRPr="00085B75">
        <w:rPr>
          <w:rFonts w:ascii="Open Sans" w:hAnsi="Open Sans" w:cs="Open Sans"/>
          <w:bCs/>
          <w:i/>
          <w:iCs/>
          <w:sz w:val="20"/>
          <w:szCs w:val="18"/>
          <w:lang w:val="en-US"/>
        </w:rPr>
        <w:t>Rockwill</w:t>
      </w:r>
      <w:proofErr w:type="spellEnd"/>
      <w:r w:rsidRPr="00085B75">
        <w:rPr>
          <w:rFonts w:ascii="Open Sans" w:hAnsi="Open Sans" w:cs="Open Sans"/>
          <w:bCs/>
          <w:i/>
          <w:iCs/>
          <w:sz w:val="20"/>
          <w:szCs w:val="18"/>
          <w:lang w:val="en-US"/>
        </w:rPr>
        <w:t xml:space="preserve"> was expanded and a door finishing line from Venjakob, which was individually adapted to the customer's needs, was set up and put into operation during ongoing production.</w:t>
      </w:r>
    </w:p>
    <w:p w14:paraId="709E28BC" w14:textId="51076F67" w:rsidR="00552C69" w:rsidRPr="00085B75" w:rsidRDefault="00552C69" w:rsidP="00552C69">
      <w:pPr>
        <w:spacing w:line="355" w:lineRule="auto"/>
        <w:ind w:left="-5" w:right="2"/>
        <w:rPr>
          <w:rFonts w:ascii="Open Sans" w:hAnsi="Open Sans" w:cs="Open Sans"/>
          <w:b/>
          <w:sz w:val="24"/>
          <w:szCs w:val="22"/>
          <w:lang w:val="en-US"/>
        </w:rPr>
      </w:pPr>
    </w:p>
    <w:p w14:paraId="7E8D97F3" w14:textId="77777777" w:rsidR="00552C69" w:rsidRPr="00085B75" w:rsidRDefault="00552C69" w:rsidP="00066D41">
      <w:pPr>
        <w:spacing w:after="87" w:line="360" w:lineRule="auto"/>
        <w:rPr>
          <w:rFonts w:ascii="Open Sans" w:hAnsi="Open Sans" w:cs="Open Sans"/>
          <w:sz w:val="20"/>
          <w:lang w:val="en-US"/>
        </w:rPr>
      </w:pPr>
      <w:r w:rsidRPr="00085B75">
        <w:rPr>
          <w:rFonts w:ascii="Open Sans" w:hAnsi="Open Sans" w:cs="Open Sans"/>
          <w:sz w:val="20"/>
          <w:lang w:val="en-US"/>
        </w:rPr>
        <w:t>In Switzerland, the requirements for manufacturers of functional doors are particularly challenging. Due to the small scale of urban development and the diversity of buildings, there is less demand for standards in the commercial sector, but for a wide range of doors. RWD Schlatter develops and produces door blanks for fire, smoke and sound protection for general contractors, architects, module builders and the specialized trade. With in-house product development and its own testing laboratories accredited to European standards, as well as a high degree of automation in the production process, RWD Schlatter wants to serve its customers individually and efficiently. According to the company, today about 80,000 door blanks are produced per year.</w:t>
      </w:r>
    </w:p>
    <w:p w14:paraId="190B3599" w14:textId="77777777" w:rsidR="00552C69" w:rsidRPr="00085B75" w:rsidRDefault="00552C69" w:rsidP="00066D41">
      <w:pPr>
        <w:spacing w:after="87" w:line="360" w:lineRule="auto"/>
        <w:rPr>
          <w:rFonts w:ascii="Open Sans" w:hAnsi="Open Sans" w:cs="Open Sans"/>
          <w:sz w:val="20"/>
          <w:lang w:val="en-US"/>
        </w:rPr>
      </w:pPr>
    </w:p>
    <w:p w14:paraId="5E13ECD9" w14:textId="77777777" w:rsidR="00552C69" w:rsidRPr="00085B75" w:rsidRDefault="00552C69" w:rsidP="00066D41">
      <w:pPr>
        <w:spacing w:line="360" w:lineRule="auto"/>
        <w:rPr>
          <w:rFonts w:ascii="Open Sans" w:hAnsi="Open Sans" w:cs="Open Sans"/>
          <w:b/>
          <w:bCs/>
          <w:sz w:val="20"/>
          <w:lang w:val="en-US"/>
        </w:rPr>
      </w:pPr>
      <w:r w:rsidRPr="00085B75">
        <w:rPr>
          <w:rFonts w:ascii="Open Sans" w:hAnsi="Open Sans" w:cs="Open Sans"/>
          <w:b/>
          <w:bCs/>
          <w:sz w:val="20"/>
          <w:lang w:val="en-US"/>
        </w:rPr>
        <w:t xml:space="preserve">External surface treatment cost-intensive </w:t>
      </w:r>
    </w:p>
    <w:p w14:paraId="3D721880" w14:textId="208B9218" w:rsidR="00552C69" w:rsidRPr="00085B75" w:rsidRDefault="00552C69" w:rsidP="00066D41">
      <w:pPr>
        <w:spacing w:line="360" w:lineRule="auto"/>
        <w:rPr>
          <w:rFonts w:ascii="Open Sans" w:hAnsi="Open Sans" w:cs="Open Sans"/>
          <w:sz w:val="20"/>
          <w:lang w:val="en-US"/>
        </w:rPr>
      </w:pPr>
      <w:r w:rsidRPr="00085B75">
        <w:rPr>
          <w:rFonts w:ascii="Open Sans" w:hAnsi="Open Sans" w:cs="Open Sans"/>
          <w:sz w:val="20"/>
          <w:lang w:val="en-US"/>
        </w:rPr>
        <w:t xml:space="preserve">Before deciding to coat the doors in-house, the door manufacturer resorted to external partners.  "Too cost-intensive," found Anton </w:t>
      </w:r>
      <w:proofErr w:type="spellStart"/>
      <w:r w:rsidRPr="00085B75">
        <w:rPr>
          <w:rFonts w:ascii="Open Sans" w:hAnsi="Open Sans" w:cs="Open Sans"/>
          <w:sz w:val="20"/>
          <w:lang w:val="en-US"/>
        </w:rPr>
        <w:t>Zöchbauer</w:t>
      </w:r>
      <w:proofErr w:type="spellEnd"/>
      <w:r w:rsidRPr="00085B75">
        <w:rPr>
          <w:rFonts w:ascii="Open Sans" w:hAnsi="Open Sans" w:cs="Open Sans"/>
          <w:sz w:val="20"/>
          <w:lang w:val="en-US"/>
        </w:rPr>
        <w:t xml:space="preserve">, head of process and process technology at RWD Schlatter.  In addition, he said, the quality was not as good as it is now. "The raw door leaves had to be shipped to the external paint-shop via a freight forwarder and then transported back again for finishing. This often resulted in damage during transport. This had an impact on quality. The same applies to the fact that hand spray coating does not meet the market standard for an </w:t>
      </w:r>
      <w:r w:rsidRPr="00085B75">
        <w:rPr>
          <w:rFonts w:ascii="Open Sans" w:hAnsi="Open Sans" w:cs="Open Sans"/>
          <w:sz w:val="20"/>
          <w:lang w:val="en-US"/>
        </w:rPr>
        <w:lastRenderedPageBreak/>
        <w:t xml:space="preserve">industrial surface," explains </w:t>
      </w:r>
      <w:proofErr w:type="spellStart"/>
      <w:r w:rsidRPr="00085B75">
        <w:rPr>
          <w:rFonts w:ascii="Open Sans" w:hAnsi="Open Sans" w:cs="Open Sans"/>
          <w:sz w:val="20"/>
          <w:lang w:val="en-US"/>
        </w:rPr>
        <w:t>Zöchbauer</w:t>
      </w:r>
      <w:proofErr w:type="spellEnd"/>
      <w:r w:rsidRPr="00085B75">
        <w:rPr>
          <w:rFonts w:ascii="Open Sans" w:hAnsi="Open Sans" w:cs="Open Sans"/>
          <w:sz w:val="20"/>
          <w:lang w:val="en-US"/>
        </w:rPr>
        <w:t xml:space="preserve">. Anton </w:t>
      </w:r>
      <w:proofErr w:type="spellStart"/>
      <w:r w:rsidRPr="00085B75">
        <w:rPr>
          <w:rFonts w:ascii="Open Sans" w:hAnsi="Open Sans" w:cs="Open Sans"/>
          <w:sz w:val="20"/>
          <w:lang w:val="en-US"/>
        </w:rPr>
        <w:t>Zöchbauer</w:t>
      </w:r>
      <w:proofErr w:type="spellEnd"/>
      <w:r w:rsidRPr="00085B75">
        <w:rPr>
          <w:rFonts w:ascii="Open Sans" w:hAnsi="Open Sans" w:cs="Open Sans"/>
          <w:sz w:val="20"/>
          <w:lang w:val="en-US"/>
        </w:rPr>
        <w:t xml:space="preserve"> was able to </w:t>
      </w:r>
      <w:r w:rsidR="00114979" w:rsidRPr="00085B75">
        <w:rPr>
          <w:rFonts w:ascii="Open Sans" w:hAnsi="Open Sans" w:cs="Open Sans"/>
          <w:sz w:val="20"/>
          <w:lang w:val="en-US"/>
        </w:rPr>
        <w:t>assure</w:t>
      </w:r>
      <w:r w:rsidRPr="00085B75">
        <w:rPr>
          <w:rFonts w:ascii="Open Sans" w:hAnsi="Open Sans" w:cs="Open Sans"/>
          <w:sz w:val="20"/>
          <w:lang w:val="en-US"/>
        </w:rPr>
        <w:t xml:space="preserve"> himself of the improved surface quality at the Venjakob technical center in </w:t>
      </w:r>
      <w:proofErr w:type="spellStart"/>
      <w:r w:rsidRPr="00085B75">
        <w:rPr>
          <w:rFonts w:ascii="Open Sans" w:hAnsi="Open Sans" w:cs="Open Sans"/>
          <w:sz w:val="20"/>
          <w:lang w:val="en-US"/>
        </w:rPr>
        <w:t>Rheda-Wiedenbrueck</w:t>
      </w:r>
      <w:proofErr w:type="spellEnd"/>
      <w:r w:rsidRPr="00085B75">
        <w:rPr>
          <w:rFonts w:ascii="Open Sans" w:hAnsi="Open Sans" w:cs="Open Sans"/>
          <w:sz w:val="20"/>
          <w:lang w:val="en-US"/>
        </w:rPr>
        <w:t xml:space="preserve">/Germany before the order was placed. There, a batch of door blanks was coated on the Ven Spray Perfect spray coating machine and compared with the batch from the previous suppliers. The door manufacturer was particularly impressed by the exact reproducibility of the surface quality, which is only possible with an automatic spray coating machine. </w:t>
      </w:r>
    </w:p>
    <w:p w14:paraId="5D22ADE8" w14:textId="029710A6" w:rsidR="00552C69" w:rsidRPr="00085B75" w:rsidRDefault="00552C69" w:rsidP="00066D41">
      <w:pPr>
        <w:spacing w:line="360" w:lineRule="auto"/>
        <w:rPr>
          <w:rFonts w:ascii="Open Sans" w:hAnsi="Open Sans" w:cs="Open Sans"/>
          <w:sz w:val="20"/>
          <w:lang w:val="en-US"/>
        </w:rPr>
      </w:pPr>
    </w:p>
    <w:p w14:paraId="16767B18" w14:textId="08FDD921" w:rsidR="00552C69" w:rsidRPr="00085B75" w:rsidRDefault="00552C69" w:rsidP="00066D41">
      <w:pPr>
        <w:spacing w:line="360" w:lineRule="auto"/>
        <w:rPr>
          <w:rFonts w:ascii="Open Sans" w:hAnsi="Open Sans" w:cs="Open Sans"/>
          <w:b/>
          <w:bCs/>
          <w:sz w:val="20"/>
          <w:lang w:val="en-US"/>
        </w:rPr>
      </w:pPr>
      <w:r w:rsidRPr="00085B75">
        <w:rPr>
          <w:rFonts w:ascii="Open Sans" w:hAnsi="Open Sans" w:cs="Open Sans"/>
          <w:b/>
          <w:bCs/>
          <w:sz w:val="20"/>
          <w:lang w:val="en-US"/>
        </w:rPr>
        <w:t>Commission production requires high flexibility</w:t>
      </w:r>
    </w:p>
    <w:p w14:paraId="5A5D0B14" w14:textId="1FA84908" w:rsidR="00552C69" w:rsidRPr="00085B75" w:rsidRDefault="00552C69" w:rsidP="00066D41">
      <w:pPr>
        <w:spacing w:line="360" w:lineRule="auto"/>
        <w:rPr>
          <w:rFonts w:ascii="Open Sans" w:hAnsi="Open Sans" w:cs="Open Sans"/>
          <w:sz w:val="20"/>
          <w:lang w:val="en-US"/>
        </w:rPr>
      </w:pPr>
      <w:r w:rsidRPr="00085B75">
        <w:rPr>
          <w:rFonts w:ascii="Open Sans" w:hAnsi="Open Sans" w:cs="Open Sans"/>
          <w:sz w:val="20"/>
          <w:lang w:val="en-US"/>
        </w:rPr>
        <w:t xml:space="preserve">Door production for the contract business at RWD Schlatter is based on the “Tannenbaum”-principle / stage concept. Depending on the order, the stacks of door blanks to be processed are completely different in length, width, thickness, material as well as in their requirements for coating and further assembly. This had to be </w:t>
      </w:r>
      <w:r w:rsidR="003062BD" w:rsidRPr="00085B75">
        <w:rPr>
          <w:rFonts w:ascii="Open Sans" w:hAnsi="Open Sans" w:cs="Open Sans"/>
          <w:sz w:val="20"/>
          <w:lang w:val="en-US"/>
        </w:rPr>
        <w:t>considered</w:t>
      </w:r>
      <w:r w:rsidRPr="00085B75">
        <w:rPr>
          <w:rFonts w:ascii="Open Sans" w:hAnsi="Open Sans" w:cs="Open Sans"/>
          <w:sz w:val="20"/>
          <w:lang w:val="en-US"/>
        </w:rPr>
        <w:t xml:space="preserve"> by the machine manufacturer Venjakob during the planning phase. The customer wanted a complete package: a highly dynamic, flexible surface finishing center with a high degree of automation and possible interface integration of a sanding machine from a third-party manufacturer. Venjakob took over as general contractor and developed an economical overall concept, starting with the conveyor technology and the control system through to the heart of the spray coating system with a sophisticated color management system that has extremely short color change times. </w:t>
      </w:r>
    </w:p>
    <w:p w14:paraId="3E7EE36B" w14:textId="77777777" w:rsidR="00552C69" w:rsidRPr="00085B75" w:rsidRDefault="00552C69" w:rsidP="00066D41">
      <w:pPr>
        <w:spacing w:line="360" w:lineRule="auto"/>
        <w:rPr>
          <w:rFonts w:ascii="Open Sans" w:hAnsi="Open Sans" w:cs="Open Sans"/>
          <w:sz w:val="20"/>
          <w:lang w:val="en-US"/>
        </w:rPr>
      </w:pPr>
    </w:p>
    <w:p w14:paraId="5BA59E90" w14:textId="1DC23D17" w:rsidR="00552C69" w:rsidRPr="00085B75" w:rsidRDefault="00552C69" w:rsidP="00066D41">
      <w:pPr>
        <w:pStyle w:val="berschrift1"/>
        <w:framePr w:w="0" w:hRule="auto" w:wrap="auto" w:vAnchor="margin" w:hAnchor="text" w:xAlign="left" w:yAlign="inline"/>
        <w:spacing w:line="360" w:lineRule="auto"/>
        <w:ind w:left="-5"/>
        <w:rPr>
          <w:rFonts w:ascii="Open Sans" w:hAnsi="Open Sans" w:cs="Open Sans"/>
          <w:b/>
          <w:bCs/>
          <w:sz w:val="20"/>
          <w:lang w:val="en-US"/>
        </w:rPr>
      </w:pPr>
      <w:r w:rsidRPr="00085B75">
        <w:rPr>
          <w:rFonts w:ascii="Open Sans" w:hAnsi="Open Sans" w:cs="Open Sans"/>
          <w:b/>
          <w:bCs/>
          <w:sz w:val="20"/>
          <w:lang w:val="en-US"/>
        </w:rPr>
        <w:t xml:space="preserve">Surface coating in batch operation </w:t>
      </w:r>
    </w:p>
    <w:p w14:paraId="7BC0DABE" w14:textId="68549163" w:rsidR="00552C69" w:rsidRPr="00085B75" w:rsidRDefault="00552C69" w:rsidP="00066D41">
      <w:pPr>
        <w:pStyle w:val="berschrift1"/>
        <w:framePr w:w="0" w:hRule="auto" w:wrap="auto" w:vAnchor="margin" w:hAnchor="text" w:xAlign="left" w:yAlign="inline"/>
        <w:spacing w:line="360" w:lineRule="auto"/>
        <w:ind w:left="-5"/>
        <w:rPr>
          <w:rFonts w:ascii="Open Sans" w:hAnsi="Open Sans" w:cs="Open Sans"/>
          <w:b/>
          <w:bCs/>
          <w:sz w:val="20"/>
          <w:lang w:val="en-US"/>
        </w:rPr>
      </w:pPr>
      <w:r w:rsidRPr="00085B75">
        <w:rPr>
          <w:rFonts w:ascii="Open Sans" w:hAnsi="Open Sans" w:cs="Open Sans"/>
          <w:bCs/>
          <w:sz w:val="20"/>
          <w:lang w:val="en-US"/>
        </w:rPr>
        <w:t xml:space="preserve">Since May 2020, the automatic door coating line from Venjakob has been coating approx. 95 percent of doors and 5 percent of door panels, lining strips and door bolts, partly in 3-shift operation. As requested by RWD Schlatter, a stand-alone wide belt sander from Weber was fully integrated into the line. A Venjakob door edge sanding machine, which sands both the longitudinal and the top edge in continuous operation, rounds off the sanding process without compromise. The complete surface coating system operates in batch mode. This means that within a batch, doors and door elements are coated in the same way and dried uniformly. Mainly 2K water-based UV coating systems are used.  Within a batch, there can be any number of parts of different lengths, as long they have the same thickness, remain within a certain size (5,500 mm x 1,600 mm) and the maximum weight per batch remains below 300 kg. As a rule, two doors with a maximum door length of 2,600 mm are run one behind the other on one batch. Longer doors </w:t>
      </w:r>
      <w:r w:rsidRPr="00085B75">
        <w:rPr>
          <w:rFonts w:ascii="Open Sans" w:hAnsi="Open Sans" w:cs="Open Sans"/>
          <w:bCs/>
          <w:sz w:val="20"/>
          <w:lang w:val="en-US"/>
        </w:rPr>
        <w:lastRenderedPageBreak/>
        <w:t xml:space="preserve">are run individually per batch. In the case of door stacks which vary greatly in their sequence, it is also possible to run with </w:t>
      </w:r>
      <w:r w:rsidR="00114979" w:rsidRPr="00085B75">
        <w:rPr>
          <w:rFonts w:ascii="Open Sans" w:hAnsi="Open Sans" w:cs="Open Sans"/>
          <w:bCs/>
          <w:sz w:val="20"/>
          <w:lang w:val="en-US"/>
        </w:rPr>
        <w:t xml:space="preserve">only one door </w:t>
      </w:r>
      <w:r w:rsidRPr="00085B75">
        <w:rPr>
          <w:rFonts w:ascii="Open Sans" w:hAnsi="Open Sans" w:cs="Open Sans"/>
          <w:bCs/>
          <w:sz w:val="20"/>
          <w:lang w:val="en-US"/>
        </w:rPr>
        <w:t>batch size</w:t>
      </w:r>
      <w:r w:rsidR="003062BD">
        <w:rPr>
          <w:rFonts w:ascii="Open Sans" w:hAnsi="Open Sans" w:cs="Open Sans"/>
          <w:bCs/>
          <w:sz w:val="20"/>
          <w:lang w:val="en-US"/>
        </w:rPr>
        <w:t>s</w:t>
      </w:r>
      <w:r w:rsidR="00114979" w:rsidRPr="00085B75">
        <w:rPr>
          <w:rFonts w:ascii="Open Sans" w:hAnsi="Open Sans" w:cs="Open Sans"/>
          <w:bCs/>
          <w:sz w:val="20"/>
          <w:lang w:val="en-US"/>
        </w:rPr>
        <w:t>,</w:t>
      </w:r>
      <w:r w:rsidRPr="00085B75">
        <w:rPr>
          <w:rFonts w:ascii="Open Sans" w:hAnsi="Open Sans" w:cs="Open Sans"/>
          <w:bCs/>
          <w:sz w:val="20"/>
          <w:lang w:val="en-US"/>
        </w:rPr>
        <w:t xml:space="preserve"> if there is no other option. </w:t>
      </w:r>
    </w:p>
    <w:p w14:paraId="3094A276" w14:textId="77777777" w:rsidR="00552C69" w:rsidRPr="00085B75" w:rsidRDefault="00552C69" w:rsidP="00066D41">
      <w:pPr>
        <w:pStyle w:val="berschrift1"/>
        <w:framePr w:w="0" w:hRule="auto" w:wrap="auto" w:vAnchor="margin" w:hAnchor="text" w:xAlign="left" w:yAlign="inline"/>
        <w:spacing w:line="360" w:lineRule="auto"/>
        <w:ind w:left="-5"/>
        <w:rPr>
          <w:rFonts w:ascii="Open Sans" w:hAnsi="Open Sans" w:cs="Open Sans"/>
          <w:sz w:val="20"/>
          <w:lang w:val="en-US"/>
        </w:rPr>
      </w:pPr>
    </w:p>
    <w:p w14:paraId="51295106" w14:textId="77777777" w:rsidR="00552C69" w:rsidRPr="00085B75" w:rsidRDefault="00552C69" w:rsidP="00066D41">
      <w:pPr>
        <w:spacing w:after="87" w:line="360" w:lineRule="auto"/>
        <w:rPr>
          <w:rFonts w:ascii="Open Sans" w:hAnsi="Open Sans" w:cs="Open Sans"/>
          <w:b/>
          <w:sz w:val="20"/>
          <w:lang w:val="en-US"/>
        </w:rPr>
      </w:pPr>
      <w:r w:rsidRPr="00085B75">
        <w:rPr>
          <w:rFonts w:ascii="Open Sans" w:hAnsi="Open Sans" w:cs="Open Sans"/>
          <w:b/>
          <w:sz w:val="20"/>
          <w:lang w:val="en-US"/>
        </w:rPr>
        <w:t xml:space="preserve">Variable drying system for different coating materials </w:t>
      </w:r>
    </w:p>
    <w:p w14:paraId="391629F3" w14:textId="6A11FEF2" w:rsidR="00552C69" w:rsidRPr="00085B75" w:rsidRDefault="00552C69" w:rsidP="00066D41">
      <w:pPr>
        <w:spacing w:after="87" w:line="360" w:lineRule="auto"/>
        <w:rPr>
          <w:rFonts w:ascii="Open Sans" w:hAnsi="Open Sans" w:cs="Open Sans"/>
          <w:bCs/>
          <w:sz w:val="20"/>
          <w:lang w:val="en-US"/>
        </w:rPr>
      </w:pPr>
      <w:r w:rsidRPr="00085B75">
        <w:rPr>
          <w:rFonts w:ascii="Open Sans" w:hAnsi="Open Sans" w:cs="Open Sans"/>
          <w:bCs/>
          <w:sz w:val="20"/>
          <w:lang w:val="en-US"/>
        </w:rPr>
        <w:t>The drying system of the coating line with four different drying units is also designed for variability. This means that different types of coating</w:t>
      </w:r>
      <w:r w:rsidR="003062BD">
        <w:rPr>
          <w:rFonts w:ascii="Open Sans" w:hAnsi="Open Sans" w:cs="Open Sans"/>
          <w:bCs/>
          <w:sz w:val="20"/>
          <w:lang w:val="en-US"/>
        </w:rPr>
        <w:t>s</w:t>
      </w:r>
      <w:r w:rsidRPr="00085B75">
        <w:rPr>
          <w:rFonts w:ascii="Open Sans" w:hAnsi="Open Sans" w:cs="Open Sans"/>
          <w:bCs/>
          <w:sz w:val="20"/>
          <w:lang w:val="en-US"/>
        </w:rPr>
        <w:t xml:space="preserve"> can be used with different conditions in terms of drying time and type. A distinction was made between three scenarios: 1. always the same type of coating; 2. coating systems that dry quickly as well as stains; 3. coating systems that require long drying times such as special colors or special coating types. These can, for example, be coated as last in the late afternoon hours, dry overnight in the 10-level dryer and be stacked directly manually in the morning. </w:t>
      </w:r>
    </w:p>
    <w:p w14:paraId="22540FCB" w14:textId="77777777" w:rsidR="00552C69" w:rsidRPr="00085B75" w:rsidRDefault="00552C69" w:rsidP="00066D41">
      <w:pPr>
        <w:spacing w:after="87" w:line="360" w:lineRule="auto"/>
        <w:rPr>
          <w:rFonts w:ascii="Open Sans" w:hAnsi="Open Sans" w:cs="Open Sans"/>
          <w:bCs/>
          <w:sz w:val="20"/>
          <w:lang w:val="en-US"/>
        </w:rPr>
      </w:pPr>
    </w:p>
    <w:p w14:paraId="0DEEA149" w14:textId="77777777" w:rsidR="00552C69" w:rsidRPr="00085B75" w:rsidRDefault="00552C69" w:rsidP="00066D41">
      <w:pPr>
        <w:spacing w:after="87" w:line="360" w:lineRule="auto"/>
        <w:rPr>
          <w:rFonts w:ascii="Open Sans" w:hAnsi="Open Sans" w:cs="Open Sans"/>
          <w:b/>
          <w:sz w:val="20"/>
          <w:lang w:val="en-US"/>
        </w:rPr>
      </w:pPr>
      <w:r w:rsidRPr="00085B75">
        <w:rPr>
          <w:rFonts w:ascii="Open Sans" w:hAnsi="Open Sans" w:cs="Open Sans"/>
          <w:b/>
          <w:sz w:val="20"/>
          <w:lang w:val="en-US"/>
        </w:rPr>
        <w:t xml:space="preserve">Fast color changes and paint recovery </w:t>
      </w:r>
    </w:p>
    <w:p w14:paraId="16AE2C63" w14:textId="7FD4CBEF" w:rsidR="00552C69" w:rsidRPr="00085B75" w:rsidRDefault="00552C69" w:rsidP="00066D41">
      <w:pPr>
        <w:spacing w:after="87" w:line="360" w:lineRule="auto"/>
        <w:rPr>
          <w:rFonts w:ascii="Open Sans" w:hAnsi="Open Sans" w:cs="Open Sans"/>
          <w:bCs/>
          <w:sz w:val="20"/>
          <w:lang w:val="en-US"/>
        </w:rPr>
      </w:pPr>
      <w:r w:rsidRPr="00085B75">
        <w:rPr>
          <w:rFonts w:ascii="Open Sans" w:hAnsi="Open Sans" w:cs="Open Sans"/>
          <w:bCs/>
          <w:sz w:val="20"/>
          <w:lang w:val="en-US"/>
        </w:rPr>
        <w:t xml:space="preserve">If you want to respond </w:t>
      </w:r>
      <w:r w:rsidR="003062BD" w:rsidRPr="00085B75">
        <w:rPr>
          <w:rFonts w:ascii="Open Sans" w:hAnsi="Open Sans" w:cs="Open Sans"/>
          <w:bCs/>
          <w:sz w:val="20"/>
          <w:lang w:val="en-US"/>
        </w:rPr>
        <w:t>flexibl</w:t>
      </w:r>
      <w:r w:rsidR="003062BD">
        <w:rPr>
          <w:rFonts w:ascii="Open Sans" w:hAnsi="Open Sans" w:cs="Open Sans"/>
          <w:bCs/>
          <w:sz w:val="20"/>
          <w:lang w:val="en-US"/>
        </w:rPr>
        <w:t>e</w:t>
      </w:r>
      <w:r w:rsidR="003062BD" w:rsidRPr="00085B75">
        <w:rPr>
          <w:rFonts w:ascii="Open Sans" w:hAnsi="Open Sans" w:cs="Open Sans"/>
          <w:bCs/>
          <w:sz w:val="20"/>
          <w:lang w:val="en-US"/>
        </w:rPr>
        <w:t xml:space="preserve"> </w:t>
      </w:r>
      <w:r w:rsidRPr="00085B75">
        <w:rPr>
          <w:rFonts w:ascii="Open Sans" w:hAnsi="Open Sans" w:cs="Open Sans"/>
          <w:bCs/>
          <w:sz w:val="20"/>
          <w:lang w:val="en-US"/>
        </w:rPr>
        <w:t xml:space="preserve">to customers' design wishes, you need a spray coating machine that is designed for all colors, can implement fast color </w:t>
      </w:r>
      <w:r w:rsidR="003062BD" w:rsidRPr="00085B75">
        <w:rPr>
          <w:rFonts w:ascii="Open Sans" w:hAnsi="Open Sans" w:cs="Open Sans"/>
          <w:bCs/>
          <w:sz w:val="20"/>
          <w:lang w:val="en-US"/>
        </w:rPr>
        <w:t>changes,</w:t>
      </w:r>
      <w:r w:rsidRPr="00085B75">
        <w:rPr>
          <w:rFonts w:ascii="Open Sans" w:hAnsi="Open Sans" w:cs="Open Sans"/>
          <w:bCs/>
          <w:sz w:val="20"/>
          <w:lang w:val="en-US"/>
        </w:rPr>
        <w:t xml:space="preserve"> and delivers reproducible surface quality. The installed fully automatically controllable spray coating machine is equipped with a reinforced high-performance linear drive and can be operated with up to 12 spray guns. The gun speed is continuously adjustable and sprays at the same speed across the entire working width. All spray guns are connected to a circular flushing system for fast spray material changes. To ensure that as much coating material as possible can be used, the belt cleaning system has been equipped with a V-rake device for returning the coating from the belt to the container. A special color management system for 2K and 3K coatings was also installed. This enables fully automatic color changes within a very short time. One of the reasons for this is that the relevant components have been "piggybacked" to the rear of the spraying machine above the axis with very short paint lines. Should a system malfunction occur, it can be diagnosed via a remote maintenance system. This enables rapid assistance. To support quality control, several digital cameras have also been installed to monitor the entire machine line. All components required for maintenance are easily accessible or easy to remove.</w:t>
      </w:r>
    </w:p>
    <w:p w14:paraId="32E994A7" w14:textId="0D7F881B" w:rsidR="00552C69" w:rsidRPr="00085B75" w:rsidRDefault="00552C69" w:rsidP="00066D41">
      <w:pPr>
        <w:spacing w:after="87" w:line="360" w:lineRule="auto"/>
        <w:rPr>
          <w:rFonts w:ascii="Open Sans" w:hAnsi="Open Sans" w:cs="Open Sans"/>
          <w:bCs/>
          <w:sz w:val="20"/>
          <w:lang w:val="en-US"/>
        </w:rPr>
      </w:pPr>
    </w:p>
    <w:p w14:paraId="7095215D" w14:textId="242DD769" w:rsidR="00066D41" w:rsidRPr="00085B75" w:rsidRDefault="00066D41" w:rsidP="00066D41">
      <w:pPr>
        <w:spacing w:after="87" w:line="360" w:lineRule="auto"/>
        <w:rPr>
          <w:rFonts w:ascii="Open Sans" w:hAnsi="Open Sans" w:cs="Open Sans"/>
          <w:bCs/>
          <w:sz w:val="20"/>
          <w:lang w:val="en-US"/>
        </w:rPr>
      </w:pPr>
    </w:p>
    <w:p w14:paraId="0DAD9CE8" w14:textId="77777777" w:rsidR="00066D41" w:rsidRPr="00085B75" w:rsidRDefault="00066D41" w:rsidP="00066D41">
      <w:pPr>
        <w:spacing w:after="87" w:line="360" w:lineRule="auto"/>
        <w:rPr>
          <w:rFonts w:ascii="Open Sans" w:hAnsi="Open Sans" w:cs="Open Sans"/>
          <w:bCs/>
          <w:sz w:val="20"/>
          <w:lang w:val="en-US"/>
        </w:rPr>
      </w:pPr>
    </w:p>
    <w:p w14:paraId="6CD7B766" w14:textId="77777777" w:rsidR="00552C69" w:rsidRPr="00085B75" w:rsidRDefault="00552C69" w:rsidP="00066D41">
      <w:pPr>
        <w:spacing w:after="111" w:line="360" w:lineRule="auto"/>
        <w:rPr>
          <w:rFonts w:ascii="Open Sans" w:hAnsi="Open Sans" w:cs="Open Sans"/>
          <w:b/>
          <w:sz w:val="20"/>
          <w:lang w:val="en-US"/>
        </w:rPr>
      </w:pPr>
      <w:r w:rsidRPr="00085B75">
        <w:rPr>
          <w:rFonts w:ascii="Open Sans" w:hAnsi="Open Sans" w:cs="Open Sans"/>
          <w:b/>
          <w:sz w:val="20"/>
          <w:lang w:val="en-US"/>
        </w:rPr>
        <w:lastRenderedPageBreak/>
        <w:t xml:space="preserve">First cooperation with Venjakob </w:t>
      </w:r>
    </w:p>
    <w:p w14:paraId="65D57EEE" w14:textId="549FD674" w:rsidR="00552C69" w:rsidRPr="00085B75" w:rsidRDefault="00552C69" w:rsidP="00066D41">
      <w:pPr>
        <w:spacing w:after="111" w:line="360" w:lineRule="auto"/>
        <w:rPr>
          <w:rFonts w:ascii="Open Sans" w:hAnsi="Open Sans" w:cs="Open Sans"/>
          <w:bCs/>
          <w:sz w:val="20"/>
          <w:lang w:val="en-US"/>
        </w:rPr>
      </w:pPr>
      <w:r w:rsidRPr="00085B75">
        <w:rPr>
          <w:rFonts w:ascii="Open Sans" w:hAnsi="Open Sans" w:cs="Open Sans"/>
          <w:bCs/>
          <w:sz w:val="20"/>
          <w:lang w:val="en-US"/>
        </w:rPr>
        <w:t xml:space="preserve">For RWD Schlatter, this was the first time they worked with Venjakob. Project manager Anton </w:t>
      </w:r>
      <w:proofErr w:type="spellStart"/>
      <w:r w:rsidRPr="00085B75">
        <w:rPr>
          <w:rFonts w:ascii="Open Sans" w:hAnsi="Open Sans" w:cs="Open Sans"/>
          <w:bCs/>
          <w:sz w:val="20"/>
          <w:lang w:val="en-US"/>
        </w:rPr>
        <w:t>Zöchbauer</w:t>
      </w:r>
      <w:proofErr w:type="spellEnd"/>
      <w:r w:rsidRPr="00085B75">
        <w:rPr>
          <w:rFonts w:ascii="Open Sans" w:hAnsi="Open Sans" w:cs="Open Sans"/>
          <w:bCs/>
          <w:sz w:val="20"/>
          <w:lang w:val="en-US"/>
        </w:rPr>
        <w:t xml:space="preserve"> became aware of the machine builder due to the good references in the door and furniture industry. With RWD Schlatter, Venjakob now has another good reference. "Our requirements were fully met according to the specified parameters. The support and service after final acceptance was also very flexible and top in every respect," says </w:t>
      </w:r>
      <w:proofErr w:type="spellStart"/>
      <w:r w:rsidRPr="00085B75">
        <w:rPr>
          <w:rFonts w:ascii="Open Sans" w:hAnsi="Open Sans" w:cs="Open Sans"/>
          <w:bCs/>
          <w:sz w:val="20"/>
          <w:lang w:val="en-US"/>
        </w:rPr>
        <w:t>Zöchbauer</w:t>
      </w:r>
      <w:proofErr w:type="spellEnd"/>
      <w:r w:rsidRPr="00085B75">
        <w:rPr>
          <w:rFonts w:ascii="Open Sans" w:hAnsi="Open Sans" w:cs="Open Sans"/>
          <w:bCs/>
          <w:sz w:val="20"/>
          <w:lang w:val="en-US"/>
        </w:rPr>
        <w:t xml:space="preserve">, confirming the good performance of the Venjakob team. </w:t>
      </w:r>
    </w:p>
    <w:p w14:paraId="4A73687F" w14:textId="586927E0" w:rsidR="00552C69" w:rsidRPr="00085B75" w:rsidRDefault="00552C69" w:rsidP="00066D41">
      <w:pPr>
        <w:spacing w:after="111" w:line="360" w:lineRule="auto"/>
        <w:rPr>
          <w:rFonts w:ascii="Open Sans" w:hAnsi="Open Sans" w:cs="Open Sans"/>
          <w:b/>
          <w:sz w:val="20"/>
          <w:lang w:val="en-US"/>
        </w:rPr>
      </w:pPr>
    </w:p>
    <w:p w14:paraId="487CA987" w14:textId="77777777" w:rsidR="00552C69" w:rsidRPr="00085B75" w:rsidRDefault="00552C69" w:rsidP="00066D41">
      <w:pPr>
        <w:spacing w:after="111" w:line="360" w:lineRule="auto"/>
        <w:rPr>
          <w:rFonts w:ascii="Open Sans" w:hAnsi="Open Sans" w:cs="Open Sans"/>
          <w:b/>
          <w:sz w:val="20"/>
          <w:lang w:val="en-US"/>
        </w:rPr>
      </w:pPr>
      <w:r w:rsidRPr="00085B75">
        <w:rPr>
          <w:rFonts w:ascii="Open Sans" w:hAnsi="Open Sans" w:cs="Open Sans"/>
          <w:b/>
          <w:sz w:val="20"/>
          <w:lang w:val="en-US"/>
        </w:rPr>
        <w:t xml:space="preserve">The following components are included in the overall "door coating line" concept:  </w:t>
      </w:r>
    </w:p>
    <w:p w14:paraId="71806E44" w14:textId="77777777" w:rsidR="00552C69" w:rsidRPr="00085B75" w:rsidRDefault="00552C69" w:rsidP="00066D41">
      <w:pPr>
        <w:spacing w:line="276" w:lineRule="auto"/>
        <w:rPr>
          <w:rFonts w:ascii="Open Sans" w:hAnsi="Open Sans" w:cs="Open Sans"/>
          <w:bCs/>
          <w:sz w:val="20"/>
          <w:lang w:val="en-US"/>
        </w:rPr>
      </w:pPr>
      <w:r w:rsidRPr="00085B75">
        <w:rPr>
          <w:rFonts w:ascii="Open Sans" w:hAnsi="Open Sans" w:cs="Open Sans"/>
          <w:bCs/>
          <w:sz w:val="20"/>
          <w:lang w:val="en-US"/>
        </w:rPr>
        <w:t xml:space="preserve">Conveyor technology, designed for batch </w:t>
      </w:r>
      <w:proofErr w:type="gramStart"/>
      <w:r w:rsidRPr="00085B75">
        <w:rPr>
          <w:rFonts w:ascii="Open Sans" w:hAnsi="Open Sans" w:cs="Open Sans"/>
          <w:bCs/>
          <w:sz w:val="20"/>
          <w:lang w:val="en-US"/>
        </w:rPr>
        <w:t>operation;</w:t>
      </w:r>
      <w:proofErr w:type="gramEnd"/>
      <w:r w:rsidRPr="00085B75">
        <w:rPr>
          <w:rFonts w:ascii="Open Sans" w:hAnsi="Open Sans" w:cs="Open Sans"/>
          <w:bCs/>
          <w:sz w:val="20"/>
          <w:lang w:val="en-US"/>
        </w:rPr>
        <w:t xml:space="preserve">  </w:t>
      </w:r>
    </w:p>
    <w:p w14:paraId="671318D1" w14:textId="77777777" w:rsidR="00552C69" w:rsidRPr="00085B75" w:rsidRDefault="00552C69" w:rsidP="00066D41">
      <w:pPr>
        <w:spacing w:line="276" w:lineRule="auto"/>
        <w:rPr>
          <w:rFonts w:ascii="Open Sans" w:hAnsi="Open Sans" w:cs="Open Sans"/>
          <w:bCs/>
          <w:sz w:val="20"/>
          <w:lang w:val="en-US"/>
        </w:rPr>
      </w:pPr>
      <w:r w:rsidRPr="00085B75">
        <w:rPr>
          <w:rFonts w:ascii="Open Sans" w:hAnsi="Open Sans" w:cs="Open Sans"/>
          <w:bCs/>
          <w:sz w:val="20"/>
          <w:lang w:val="en-US"/>
        </w:rPr>
        <w:t xml:space="preserve">Door edge sanding </w:t>
      </w:r>
      <w:proofErr w:type="gramStart"/>
      <w:r w:rsidRPr="00085B75">
        <w:rPr>
          <w:rFonts w:ascii="Open Sans" w:hAnsi="Open Sans" w:cs="Open Sans"/>
          <w:bCs/>
          <w:sz w:val="20"/>
          <w:lang w:val="en-US"/>
        </w:rPr>
        <w:t>machine;</w:t>
      </w:r>
      <w:proofErr w:type="gramEnd"/>
      <w:r w:rsidRPr="00085B75">
        <w:rPr>
          <w:rFonts w:ascii="Open Sans" w:hAnsi="Open Sans" w:cs="Open Sans"/>
          <w:bCs/>
          <w:sz w:val="20"/>
          <w:lang w:val="en-US"/>
        </w:rPr>
        <w:t xml:space="preserve"> </w:t>
      </w:r>
    </w:p>
    <w:p w14:paraId="62ABFC57" w14:textId="77777777" w:rsidR="00552C69" w:rsidRPr="00085B75" w:rsidRDefault="00552C69" w:rsidP="00066D41">
      <w:pPr>
        <w:spacing w:line="276" w:lineRule="auto"/>
        <w:rPr>
          <w:rFonts w:ascii="Open Sans" w:hAnsi="Open Sans" w:cs="Open Sans"/>
          <w:bCs/>
          <w:sz w:val="20"/>
          <w:lang w:val="en-US"/>
        </w:rPr>
      </w:pPr>
      <w:r w:rsidRPr="00085B75">
        <w:rPr>
          <w:rFonts w:ascii="Open Sans" w:hAnsi="Open Sans" w:cs="Open Sans"/>
          <w:bCs/>
          <w:sz w:val="20"/>
          <w:lang w:val="en-US"/>
        </w:rPr>
        <w:t xml:space="preserve">Wide belt sanding </w:t>
      </w:r>
      <w:proofErr w:type="gramStart"/>
      <w:r w:rsidRPr="00085B75">
        <w:rPr>
          <w:rFonts w:ascii="Open Sans" w:hAnsi="Open Sans" w:cs="Open Sans"/>
          <w:bCs/>
          <w:sz w:val="20"/>
          <w:lang w:val="en-US"/>
        </w:rPr>
        <w:t>machine;</w:t>
      </w:r>
      <w:proofErr w:type="gramEnd"/>
      <w:r w:rsidRPr="00085B75">
        <w:rPr>
          <w:rFonts w:ascii="Open Sans" w:hAnsi="Open Sans" w:cs="Open Sans"/>
          <w:bCs/>
          <w:sz w:val="20"/>
          <w:lang w:val="en-US"/>
        </w:rPr>
        <w:t xml:space="preserve"> </w:t>
      </w:r>
    </w:p>
    <w:p w14:paraId="7AFC7D74" w14:textId="77777777" w:rsidR="00552C69" w:rsidRPr="00085B75" w:rsidRDefault="00552C69" w:rsidP="00066D41">
      <w:pPr>
        <w:spacing w:line="276" w:lineRule="auto"/>
        <w:rPr>
          <w:rFonts w:ascii="Open Sans" w:hAnsi="Open Sans" w:cs="Open Sans"/>
          <w:bCs/>
          <w:sz w:val="20"/>
          <w:lang w:val="en-US"/>
        </w:rPr>
      </w:pPr>
      <w:r w:rsidRPr="00085B75">
        <w:rPr>
          <w:rFonts w:ascii="Open Sans" w:hAnsi="Open Sans" w:cs="Open Sans"/>
          <w:bCs/>
          <w:sz w:val="20"/>
          <w:lang w:val="en-US"/>
        </w:rPr>
        <w:t xml:space="preserve">Dust removal system for use after </w:t>
      </w:r>
      <w:proofErr w:type="gramStart"/>
      <w:r w:rsidRPr="00085B75">
        <w:rPr>
          <w:rFonts w:ascii="Open Sans" w:hAnsi="Open Sans" w:cs="Open Sans"/>
          <w:bCs/>
          <w:sz w:val="20"/>
          <w:lang w:val="en-US"/>
        </w:rPr>
        <w:t>sanding;</w:t>
      </w:r>
      <w:proofErr w:type="gramEnd"/>
      <w:r w:rsidRPr="00085B75">
        <w:rPr>
          <w:rFonts w:ascii="Open Sans" w:hAnsi="Open Sans" w:cs="Open Sans"/>
          <w:bCs/>
          <w:sz w:val="20"/>
          <w:lang w:val="en-US"/>
        </w:rPr>
        <w:t xml:space="preserve"> </w:t>
      </w:r>
    </w:p>
    <w:p w14:paraId="4365C1E7" w14:textId="77777777" w:rsidR="00552C69" w:rsidRPr="00085B75" w:rsidRDefault="00552C69" w:rsidP="00066D41">
      <w:pPr>
        <w:spacing w:line="276" w:lineRule="auto"/>
        <w:rPr>
          <w:rFonts w:ascii="Open Sans" w:hAnsi="Open Sans" w:cs="Open Sans"/>
          <w:bCs/>
          <w:sz w:val="20"/>
          <w:lang w:val="en-US"/>
        </w:rPr>
      </w:pPr>
      <w:r w:rsidRPr="00085B75">
        <w:rPr>
          <w:rFonts w:ascii="Open Sans" w:hAnsi="Open Sans" w:cs="Open Sans"/>
          <w:bCs/>
          <w:sz w:val="20"/>
          <w:lang w:val="en-US"/>
        </w:rPr>
        <w:t xml:space="preserve">Spraying machine with special color management system, designed for 2K or 3K </w:t>
      </w:r>
      <w:proofErr w:type="gramStart"/>
      <w:r w:rsidRPr="00085B75">
        <w:rPr>
          <w:rFonts w:ascii="Open Sans" w:hAnsi="Open Sans" w:cs="Open Sans"/>
          <w:bCs/>
          <w:sz w:val="20"/>
          <w:lang w:val="en-US"/>
        </w:rPr>
        <w:t>technology;</w:t>
      </w:r>
      <w:proofErr w:type="gramEnd"/>
      <w:r w:rsidRPr="00085B75">
        <w:rPr>
          <w:rFonts w:ascii="Open Sans" w:hAnsi="Open Sans" w:cs="Open Sans"/>
          <w:bCs/>
          <w:sz w:val="20"/>
          <w:lang w:val="en-US"/>
        </w:rPr>
        <w:t xml:space="preserve"> </w:t>
      </w:r>
    </w:p>
    <w:p w14:paraId="31CC9103" w14:textId="1608BCFF" w:rsidR="00552C69" w:rsidRPr="00085B75" w:rsidRDefault="00552C69" w:rsidP="00066D41">
      <w:pPr>
        <w:spacing w:line="276" w:lineRule="auto"/>
        <w:rPr>
          <w:rFonts w:ascii="Open Sans" w:hAnsi="Open Sans" w:cs="Open Sans"/>
          <w:bCs/>
          <w:sz w:val="20"/>
          <w:lang w:val="en-US"/>
        </w:rPr>
      </w:pPr>
      <w:r w:rsidRPr="00085B75">
        <w:rPr>
          <w:rFonts w:ascii="Open Sans" w:hAnsi="Open Sans" w:cs="Open Sans"/>
          <w:bCs/>
          <w:sz w:val="20"/>
          <w:lang w:val="en-US"/>
        </w:rPr>
        <w:t xml:space="preserve">Dryer: flash dryer, 10-level dryer with longitudinal flow method, nozzle drying channel, UV drying channel; control </w:t>
      </w:r>
      <w:proofErr w:type="gramStart"/>
      <w:r w:rsidR="002C226A" w:rsidRPr="00085B75">
        <w:rPr>
          <w:rFonts w:ascii="Open Sans" w:hAnsi="Open Sans" w:cs="Open Sans"/>
          <w:bCs/>
          <w:sz w:val="20"/>
          <w:lang w:val="en-US"/>
        </w:rPr>
        <w:t>panel</w:t>
      </w:r>
      <w:r w:rsidRPr="00085B75">
        <w:rPr>
          <w:rFonts w:ascii="Open Sans" w:hAnsi="Open Sans" w:cs="Open Sans"/>
          <w:bCs/>
          <w:sz w:val="20"/>
          <w:lang w:val="en-US"/>
        </w:rPr>
        <w:t>;</w:t>
      </w:r>
      <w:proofErr w:type="gramEnd"/>
      <w:r w:rsidRPr="00085B75">
        <w:rPr>
          <w:rFonts w:ascii="Open Sans" w:hAnsi="Open Sans" w:cs="Open Sans"/>
          <w:bCs/>
          <w:sz w:val="20"/>
          <w:lang w:val="en-US"/>
        </w:rPr>
        <w:t xml:space="preserve"> </w:t>
      </w:r>
    </w:p>
    <w:p w14:paraId="0FE3EE9E" w14:textId="77777777" w:rsidR="00552C69" w:rsidRPr="00085B75" w:rsidRDefault="00552C69" w:rsidP="00066D41">
      <w:pPr>
        <w:spacing w:line="276" w:lineRule="auto"/>
        <w:rPr>
          <w:rFonts w:ascii="Open Sans" w:hAnsi="Open Sans" w:cs="Open Sans"/>
          <w:bCs/>
          <w:sz w:val="20"/>
          <w:lang w:val="en-US"/>
        </w:rPr>
      </w:pPr>
      <w:r w:rsidRPr="00085B75">
        <w:rPr>
          <w:rFonts w:ascii="Open Sans" w:hAnsi="Open Sans" w:cs="Open Sans"/>
          <w:bCs/>
          <w:sz w:val="20"/>
          <w:lang w:val="en-US"/>
        </w:rPr>
        <w:t xml:space="preserve">Remote diagnosis system </w:t>
      </w:r>
    </w:p>
    <w:p w14:paraId="3645E4A9" w14:textId="77777777" w:rsidR="00552C69" w:rsidRPr="00085B75" w:rsidRDefault="00552C69" w:rsidP="00066D41">
      <w:pPr>
        <w:spacing w:line="276" w:lineRule="auto"/>
        <w:rPr>
          <w:rFonts w:ascii="Open Sans" w:hAnsi="Open Sans" w:cs="Open Sans"/>
          <w:sz w:val="20"/>
          <w:lang w:val="en-US"/>
        </w:rPr>
      </w:pPr>
      <w:r w:rsidRPr="00085B75">
        <w:rPr>
          <w:rFonts w:ascii="Open Sans" w:hAnsi="Open Sans" w:cs="Open Sans"/>
          <w:bCs/>
          <w:sz w:val="20"/>
          <w:lang w:val="en-US"/>
        </w:rPr>
        <w:t>Supply air system incl. humidification</w:t>
      </w:r>
      <w:r w:rsidRPr="00085B75">
        <w:rPr>
          <w:rFonts w:ascii="Open Sans" w:hAnsi="Open Sans" w:cs="Open Sans"/>
          <w:b/>
          <w:sz w:val="20"/>
          <w:lang w:val="en-US"/>
        </w:rPr>
        <w:t xml:space="preserve">. </w:t>
      </w:r>
      <w:r w:rsidRPr="00085B75">
        <w:rPr>
          <w:rFonts w:ascii="Open Sans" w:hAnsi="Open Sans" w:cs="Open Sans"/>
          <w:sz w:val="20"/>
          <w:lang w:val="en-US"/>
        </w:rPr>
        <w:t xml:space="preserve"> </w:t>
      </w:r>
    </w:p>
    <w:p w14:paraId="32620941" w14:textId="2C869ABE" w:rsidR="00552C69" w:rsidRPr="00085B75" w:rsidRDefault="00552C69" w:rsidP="00552C69">
      <w:pPr>
        <w:spacing w:line="240" w:lineRule="atLeast"/>
        <w:rPr>
          <w:rFonts w:ascii="Open Sans" w:hAnsi="Open Sans" w:cs="Open Sans"/>
          <w:b/>
          <w:bCs/>
          <w:sz w:val="20"/>
          <w:lang w:val="en-US"/>
        </w:rPr>
      </w:pPr>
    </w:p>
    <w:p w14:paraId="42EB2875" w14:textId="77777777" w:rsidR="00066D41" w:rsidRPr="00085B75" w:rsidRDefault="00066D41" w:rsidP="00552C69">
      <w:pPr>
        <w:spacing w:line="240" w:lineRule="atLeast"/>
        <w:rPr>
          <w:rFonts w:ascii="Open Sans" w:hAnsi="Open Sans" w:cs="Open Sans"/>
          <w:b/>
          <w:bCs/>
          <w:sz w:val="20"/>
          <w:lang w:val="en-US"/>
        </w:rPr>
      </w:pPr>
    </w:p>
    <w:p w14:paraId="7609BEA1" w14:textId="028209DB" w:rsidR="00552C69" w:rsidRPr="00085B75" w:rsidRDefault="00552C69" w:rsidP="00552C69">
      <w:pPr>
        <w:rPr>
          <w:rFonts w:ascii="Open Sans" w:eastAsiaTheme="minorHAnsi" w:hAnsi="Open Sans" w:cs="Open Sans"/>
          <w:sz w:val="20"/>
          <w:lang w:val="en-US"/>
        </w:rPr>
      </w:pPr>
      <w:r w:rsidRPr="00085B75">
        <w:rPr>
          <w:rFonts w:ascii="Open Sans" w:hAnsi="Open Sans" w:cs="Open Sans"/>
          <w:b/>
          <w:bCs/>
          <w:sz w:val="20"/>
          <w:lang w:val="en-US"/>
        </w:rPr>
        <w:t>Link to picture material</w:t>
      </w:r>
      <w:r w:rsidR="004A51B6">
        <w:rPr>
          <w:rFonts w:ascii="Open Sans" w:hAnsi="Open Sans" w:cs="Open Sans"/>
          <w:b/>
          <w:bCs/>
          <w:sz w:val="20"/>
          <w:lang w:val="en-US"/>
        </w:rPr>
        <w:t xml:space="preserve"> (print media)</w:t>
      </w:r>
      <w:r w:rsidRPr="00085B75">
        <w:rPr>
          <w:rFonts w:ascii="Open Sans" w:hAnsi="Open Sans" w:cs="Open Sans"/>
          <w:b/>
          <w:bCs/>
          <w:sz w:val="20"/>
          <w:lang w:val="en-US"/>
        </w:rPr>
        <w:t xml:space="preserve">: </w:t>
      </w:r>
      <w:r w:rsidRPr="00085B75">
        <w:rPr>
          <w:rFonts w:ascii="Open Sans" w:hAnsi="Open Sans" w:cs="Open Sans"/>
          <w:b/>
          <w:bCs/>
          <w:sz w:val="20"/>
          <w:lang w:val="en-US"/>
        </w:rPr>
        <w:tab/>
      </w:r>
      <w:hyperlink r:id="rId11" w:history="1">
        <w:r w:rsidRPr="00085B75">
          <w:rPr>
            <w:rStyle w:val="Hyperlink"/>
            <w:rFonts w:ascii="Open Sans" w:hAnsi="Open Sans" w:cs="Open Sans"/>
            <w:sz w:val="20"/>
            <w:lang w:val="en-US"/>
          </w:rPr>
          <w:t>https://my.hidrive.com/share/i7.e3xvhah</w:t>
        </w:r>
      </w:hyperlink>
    </w:p>
    <w:p w14:paraId="6EE31348" w14:textId="77777777" w:rsidR="00552C69" w:rsidRPr="00085B75" w:rsidRDefault="00552C69" w:rsidP="004A51B6">
      <w:pPr>
        <w:ind w:left="3272" w:firstLine="698"/>
        <w:rPr>
          <w:rFonts w:ascii="Open Sans" w:hAnsi="Open Sans" w:cs="Open Sans"/>
          <w:sz w:val="20"/>
          <w:lang w:val="en-US"/>
        </w:rPr>
      </w:pPr>
      <w:r w:rsidRPr="00085B75">
        <w:rPr>
          <w:rFonts w:ascii="Open Sans" w:hAnsi="Open Sans" w:cs="Open Sans"/>
          <w:sz w:val="20"/>
          <w:lang w:val="en-US"/>
        </w:rPr>
        <w:t>Password: Venjakob_1963</w:t>
      </w:r>
    </w:p>
    <w:p w14:paraId="1867A779" w14:textId="77777777" w:rsidR="00552C69" w:rsidRPr="00085B75" w:rsidRDefault="00552C69" w:rsidP="00552C69">
      <w:pPr>
        <w:spacing w:line="240" w:lineRule="atLeast"/>
        <w:rPr>
          <w:rFonts w:ascii="Open Sans" w:hAnsi="Open Sans" w:cs="Open Sans"/>
          <w:b/>
          <w:bCs/>
          <w:sz w:val="20"/>
          <w:lang w:val="en-US"/>
        </w:rPr>
      </w:pPr>
    </w:p>
    <w:p w14:paraId="5B90793D" w14:textId="77777777" w:rsidR="00552C69" w:rsidRPr="00085B75" w:rsidRDefault="00552C69" w:rsidP="00552C69">
      <w:pPr>
        <w:spacing w:line="240" w:lineRule="atLeast"/>
        <w:rPr>
          <w:rFonts w:ascii="Open Sans" w:hAnsi="Open Sans" w:cs="Open Sans"/>
          <w:sz w:val="20"/>
          <w:lang w:val="en-US"/>
        </w:rPr>
      </w:pPr>
    </w:p>
    <w:p w14:paraId="50880069"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1 - R6_3475.jpg</w:t>
      </w:r>
    </w:p>
    <w:p w14:paraId="0C84A187"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Batch picking before the coating process.</w:t>
      </w:r>
    </w:p>
    <w:p w14:paraId="5735624D"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36090EE5" w14:textId="77777777" w:rsidR="00552C69" w:rsidRPr="00085B75" w:rsidRDefault="00552C69" w:rsidP="00066D41">
      <w:pPr>
        <w:rPr>
          <w:rFonts w:ascii="Open Sans" w:hAnsi="Open Sans" w:cs="Open Sans"/>
          <w:sz w:val="20"/>
          <w:lang w:val="en-US"/>
        </w:rPr>
      </w:pPr>
    </w:p>
    <w:p w14:paraId="148D48C0"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2 - R6_3452.jpg</w:t>
      </w:r>
    </w:p>
    <w:p w14:paraId="0B2CB443"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Control panel for central system control. The workpieces are barcoded; the programs are called up automatically.</w:t>
      </w:r>
    </w:p>
    <w:p w14:paraId="4D0C1EE5"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650A05A4" w14:textId="77777777" w:rsidR="00552C69" w:rsidRPr="00085B75" w:rsidRDefault="00552C69" w:rsidP="00066D41">
      <w:pPr>
        <w:rPr>
          <w:rFonts w:ascii="Open Sans" w:hAnsi="Open Sans" w:cs="Open Sans"/>
          <w:sz w:val="20"/>
          <w:lang w:val="en-US"/>
        </w:rPr>
      </w:pPr>
    </w:p>
    <w:p w14:paraId="4C87453C"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3 - R6_3448.jpg</w:t>
      </w:r>
    </w:p>
    <w:p w14:paraId="7C77F4C5"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Feeding the batch loading conveyor and aligning the door with the aid of a manual lifting device.</w:t>
      </w:r>
    </w:p>
    <w:p w14:paraId="20F631F0"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1FE68E25" w14:textId="77777777" w:rsidR="00552C69" w:rsidRPr="00085B75" w:rsidRDefault="00552C69" w:rsidP="00066D41">
      <w:pPr>
        <w:rPr>
          <w:rFonts w:ascii="Open Sans" w:hAnsi="Open Sans" w:cs="Open Sans"/>
          <w:sz w:val="20"/>
          <w:lang w:val="en-US"/>
        </w:rPr>
      </w:pPr>
    </w:p>
    <w:p w14:paraId="7440918A" w14:textId="77777777" w:rsidR="00066D41" w:rsidRPr="00085B75" w:rsidRDefault="00066D41" w:rsidP="00066D41">
      <w:pPr>
        <w:rPr>
          <w:rFonts w:ascii="Open Sans" w:hAnsi="Open Sans" w:cs="Open Sans"/>
          <w:sz w:val="20"/>
          <w:lang w:val="en-US"/>
        </w:rPr>
      </w:pPr>
    </w:p>
    <w:p w14:paraId="6AE7DFA1" w14:textId="527BD8FF"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4 - R6_3659</w:t>
      </w:r>
    </w:p>
    <w:p w14:paraId="5C7B1A8C"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 xml:space="preserve">VEN CLEAN </w:t>
      </w:r>
      <w:r w:rsidRPr="00085B75">
        <w:rPr>
          <w:rFonts w:ascii="Open Sans" w:hAnsi="Open Sans" w:cs="Open Sans"/>
          <w:i/>
          <w:iCs/>
          <w:sz w:val="20"/>
          <w:lang w:val="en-US"/>
        </w:rPr>
        <w:t>SMART</w:t>
      </w:r>
      <w:r w:rsidRPr="00085B75">
        <w:rPr>
          <w:rFonts w:ascii="Open Sans" w:hAnsi="Open Sans" w:cs="Open Sans"/>
          <w:sz w:val="20"/>
          <w:lang w:val="en-US"/>
        </w:rPr>
        <w:t xml:space="preserve"> - Workpiece passes through a dust removal system to be freed from loose adhering sanding dust.</w:t>
      </w:r>
    </w:p>
    <w:p w14:paraId="79B65ED2"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6460A90E" w14:textId="77777777" w:rsidR="00552C69" w:rsidRPr="00085B75" w:rsidRDefault="00552C69" w:rsidP="00066D41">
      <w:pPr>
        <w:rPr>
          <w:rFonts w:ascii="Open Sans" w:hAnsi="Open Sans" w:cs="Open Sans"/>
          <w:sz w:val="20"/>
          <w:lang w:val="en-US"/>
        </w:rPr>
      </w:pPr>
    </w:p>
    <w:p w14:paraId="6B426735"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5 - R6_3675</w:t>
      </w:r>
    </w:p>
    <w:p w14:paraId="6D7E5662"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 xml:space="preserve">VEN SPRAY </w:t>
      </w:r>
      <w:r w:rsidRPr="00085B75">
        <w:rPr>
          <w:rFonts w:ascii="Open Sans" w:hAnsi="Open Sans" w:cs="Open Sans"/>
          <w:i/>
          <w:iCs/>
          <w:sz w:val="20"/>
          <w:lang w:val="en-US"/>
        </w:rPr>
        <w:t>PERFECT</w:t>
      </w:r>
      <w:r w:rsidRPr="00085B75">
        <w:rPr>
          <w:rFonts w:ascii="Open Sans" w:hAnsi="Open Sans" w:cs="Open Sans"/>
          <w:sz w:val="20"/>
          <w:lang w:val="en-US"/>
        </w:rPr>
        <w:t xml:space="preserve"> - the automatic spray coating machine with quick color change system is the heart of this flexible coating line</w:t>
      </w:r>
    </w:p>
    <w:p w14:paraId="22C4F0CE"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 xml:space="preserve">Photo: Copyright RWD Schlatter - free for publication </w:t>
      </w:r>
    </w:p>
    <w:p w14:paraId="7856C468" w14:textId="77777777" w:rsidR="00552C69" w:rsidRPr="00085B75" w:rsidRDefault="00552C69" w:rsidP="00066D41">
      <w:pPr>
        <w:rPr>
          <w:rFonts w:ascii="Open Sans" w:hAnsi="Open Sans" w:cs="Open Sans"/>
          <w:sz w:val="20"/>
          <w:lang w:val="en-US"/>
        </w:rPr>
      </w:pPr>
    </w:p>
    <w:p w14:paraId="33B9C51D"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6 - R6_3491</w:t>
      </w:r>
    </w:p>
    <w:p w14:paraId="78CBC2C6"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View into the spray booth of the VEN SPRAY PERFECT with paint recovery system and double washing unit for continuous production, even during cleaning.</w:t>
      </w:r>
    </w:p>
    <w:p w14:paraId="3BFC0C95"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4F7B8446" w14:textId="77777777" w:rsidR="00552C69" w:rsidRPr="00085B75" w:rsidRDefault="00552C69" w:rsidP="00066D41">
      <w:pPr>
        <w:rPr>
          <w:rFonts w:ascii="Open Sans" w:hAnsi="Open Sans" w:cs="Open Sans"/>
          <w:sz w:val="20"/>
          <w:lang w:val="en-US"/>
        </w:rPr>
      </w:pPr>
    </w:p>
    <w:p w14:paraId="508E4A98"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7 - R6_3454</w:t>
      </w:r>
    </w:p>
    <w:p w14:paraId="7DD088E6"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Pump stand for paint supply</w:t>
      </w:r>
    </w:p>
    <w:p w14:paraId="4420DE09"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3BF2CA20" w14:textId="77777777" w:rsidR="00552C69" w:rsidRPr="00085B75" w:rsidRDefault="00552C69" w:rsidP="00066D41">
      <w:pPr>
        <w:rPr>
          <w:rFonts w:ascii="Open Sans" w:hAnsi="Open Sans" w:cs="Open Sans"/>
          <w:sz w:val="20"/>
          <w:lang w:val="en-US"/>
        </w:rPr>
      </w:pPr>
    </w:p>
    <w:p w14:paraId="6C40F2B5"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8 - R6_3461</w:t>
      </w:r>
    </w:p>
    <w:p w14:paraId="12ABF5BB"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 xml:space="preserve">VEN DRY </w:t>
      </w:r>
      <w:r w:rsidRPr="00085B75">
        <w:rPr>
          <w:rFonts w:ascii="Open Sans" w:hAnsi="Open Sans" w:cs="Open Sans"/>
          <w:i/>
          <w:iCs/>
          <w:sz w:val="20"/>
          <w:lang w:val="en-US"/>
        </w:rPr>
        <w:t>OIR</w:t>
      </w:r>
      <w:r w:rsidRPr="00085B75">
        <w:rPr>
          <w:rFonts w:ascii="Open Sans" w:hAnsi="Open Sans" w:cs="Open Sans"/>
          <w:sz w:val="20"/>
          <w:lang w:val="en-US"/>
        </w:rPr>
        <w:t xml:space="preserve"> - drying channel with optimized infrared technology for particularly gentle drying of water-based and water-based UV coatings.</w:t>
      </w:r>
    </w:p>
    <w:p w14:paraId="69FEB0AB"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6ACC70A0" w14:textId="77777777" w:rsidR="00552C69" w:rsidRPr="00085B75" w:rsidRDefault="00552C69" w:rsidP="00066D41">
      <w:pPr>
        <w:rPr>
          <w:rFonts w:ascii="Open Sans" w:hAnsi="Open Sans" w:cs="Open Sans"/>
          <w:sz w:val="20"/>
          <w:lang w:val="en-US"/>
        </w:rPr>
      </w:pPr>
    </w:p>
    <w:p w14:paraId="4009A888"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9 - R6_3502</w:t>
      </w:r>
    </w:p>
    <w:p w14:paraId="4D932D5E"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180° rake angle transfers with housing.</w:t>
      </w:r>
    </w:p>
    <w:p w14:paraId="22403F53"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15CA1445" w14:textId="77777777" w:rsidR="00552C69" w:rsidRPr="00085B75" w:rsidRDefault="00552C69" w:rsidP="00066D41">
      <w:pPr>
        <w:rPr>
          <w:rFonts w:ascii="Open Sans" w:hAnsi="Open Sans" w:cs="Open Sans"/>
          <w:sz w:val="20"/>
          <w:lang w:val="en-US"/>
        </w:rPr>
      </w:pPr>
    </w:p>
    <w:p w14:paraId="047848A0"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10 - R6_3457</w:t>
      </w:r>
    </w:p>
    <w:p w14:paraId="1586E663"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 xml:space="preserve">VEN DRY </w:t>
      </w:r>
      <w:r w:rsidRPr="00085B75">
        <w:rPr>
          <w:rFonts w:ascii="Open Sans" w:hAnsi="Open Sans" w:cs="Open Sans"/>
          <w:i/>
          <w:iCs/>
          <w:sz w:val="20"/>
          <w:lang w:val="en-US"/>
        </w:rPr>
        <w:t>UV</w:t>
      </w:r>
      <w:r w:rsidRPr="00085B75">
        <w:rPr>
          <w:rFonts w:ascii="Open Sans" w:hAnsi="Open Sans" w:cs="Open Sans"/>
          <w:sz w:val="20"/>
          <w:lang w:val="en-US"/>
        </w:rPr>
        <w:t xml:space="preserve"> - UV channel for curing the UV coating.</w:t>
      </w:r>
    </w:p>
    <w:p w14:paraId="734129A5"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25E79C4C" w14:textId="77777777" w:rsidR="00552C69" w:rsidRPr="00085B75" w:rsidRDefault="00552C69" w:rsidP="00066D41">
      <w:pPr>
        <w:rPr>
          <w:rFonts w:ascii="Open Sans" w:hAnsi="Open Sans" w:cs="Open Sans"/>
          <w:sz w:val="20"/>
          <w:lang w:val="en-US"/>
        </w:rPr>
      </w:pPr>
    </w:p>
    <w:p w14:paraId="4163E51A"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11 - R6_3479 and R6_3481</w:t>
      </w:r>
    </w:p>
    <w:p w14:paraId="3058F9F4"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Drum turner - here the batch is rotated to be fed to another circulation.</w:t>
      </w:r>
    </w:p>
    <w:p w14:paraId="6079C182"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3A017716" w14:textId="77777777" w:rsidR="00552C69" w:rsidRPr="00085B75" w:rsidRDefault="00552C69" w:rsidP="00066D41">
      <w:pPr>
        <w:rPr>
          <w:rFonts w:ascii="Open Sans" w:hAnsi="Open Sans" w:cs="Open Sans"/>
          <w:sz w:val="20"/>
          <w:lang w:val="en-US"/>
        </w:rPr>
      </w:pPr>
    </w:p>
    <w:p w14:paraId="65425F2E"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line 12 - R6_3510 and R6_3518 and R6_3529</w:t>
      </w:r>
    </w:p>
    <w:p w14:paraId="3E4A5FE5"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Outfeed of the door coating line and removal of the coated doors.</w:t>
      </w:r>
    </w:p>
    <w:p w14:paraId="464DBB84" w14:textId="77777777" w:rsidR="00552C69" w:rsidRPr="00085B75" w:rsidRDefault="00552C69" w:rsidP="00066D41">
      <w:pPr>
        <w:rPr>
          <w:rFonts w:ascii="Open Sans" w:hAnsi="Open Sans" w:cs="Open Sans"/>
          <w:sz w:val="20"/>
          <w:lang w:val="en-US"/>
        </w:rPr>
      </w:pPr>
      <w:r w:rsidRPr="00085B75">
        <w:rPr>
          <w:rFonts w:ascii="Open Sans" w:hAnsi="Open Sans" w:cs="Open Sans"/>
          <w:sz w:val="20"/>
          <w:lang w:val="en-US"/>
        </w:rPr>
        <w:t>Photo: Copyright RWD Schlatter - free for publication</w:t>
      </w:r>
    </w:p>
    <w:p w14:paraId="2F1FA34D" w14:textId="54AE83D4" w:rsidR="00552C69" w:rsidRPr="00085B75" w:rsidRDefault="00552C69" w:rsidP="00552C69">
      <w:pPr>
        <w:spacing w:after="111"/>
        <w:rPr>
          <w:rFonts w:ascii="Open Sans" w:hAnsi="Open Sans" w:cs="Open Sans"/>
          <w:sz w:val="20"/>
          <w:lang w:val="en-US"/>
        </w:rPr>
      </w:pPr>
    </w:p>
    <w:p w14:paraId="460449C9" w14:textId="2D8F81D5" w:rsidR="00066D41" w:rsidRPr="00085B75" w:rsidRDefault="00066D41" w:rsidP="00552C69">
      <w:pPr>
        <w:spacing w:after="111"/>
        <w:rPr>
          <w:rFonts w:ascii="Open Sans" w:hAnsi="Open Sans" w:cs="Open Sans"/>
          <w:sz w:val="20"/>
          <w:lang w:val="en-US"/>
        </w:rPr>
      </w:pPr>
    </w:p>
    <w:p w14:paraId="75748BBD" w14:textId="77777777" w:rsidR="00066D41" w:rsidRPr="00085B75" w:rsidRDefault="00066D41" w:rsidP="00552C69">
      <w:pPr>
        <w:spacing w:after="111"/>
        <w:rPr>
          <w:rFonts w:ascii="Open Sans" w:hAnsi="Open Sans" w:cs="Open Sans"/>
          <w:sz w:val="20"/>
          <w:lang w:val="en-US"/>
        </w:rPr>
      </w:pPr>
    </w:p>
    <w:p w14:paraId="6BC88D79" w14:textId="77777777" w:rsidR="00552C69" w:rsidRPr="00085B75" w:rsidRDefault="00552C69" w:rsidP="00552C69">
      <w:pPr>
        <w:tabs>
          <w:tab w:val="center" w:pos="4367"/>
          <w:tab w:val="center" w:pos="6363"/>
        </w:tabs>
        <w:spacing w:after="6"/>
        <w:ind w:left="-15"/>
        <w:rPr>
          <w:rFonts w:ascii="Open Sans" w:hAnsi="Open Sans" w:cs="Open Sans"/>
          <w:sz w:val="20"/>
          <w:lang w:val="en-US"/>
        </w:rPr>
      </w:pPr>
      <w:r w:rsidRPr="00085B75">
        <w:rPr>
          <w:rFonts w:ascii="Open Sans" w:hAnsi="Open Sans" w:cs="Open Sans"/>
          <w:b/>
          <w:sz w:val="20"/>
          <w:lang w:val="en-US"/>
        </w:rPr>
        <w:t xml:space="preserve">Venjakob Maschinenbau GmbH &amp; Co. KG </w:t>
      </w:r>
      <w:r w:rsidRPr="00085B75">
        <w:rPr>
          <w:rFonts w:ascii="Open Sans" w:hAnsi="Open Sans" w:cs="Open Sans"/>
          <w:b/>
          <w:sz w:val="20"/>
          <w:lang w:val="en-US"/>
        </w:rPr>
        <w:tab/>
        <w:t xml:space="preserve">         </w:t>
      </w:r>
      <w:r w:rsidRPr="00085B75">
        <w:rPr>
          <w:rFonts w:ascii="Open Sans" w:hAnsi="Open Sans" w:cs="Open Sans"/>
          <w:sz w:val="20"/>
          <w:lang w:val="en-US"/>
        </w:rPr>
        <w:t xml:space="preserve">Contact for editors: </w:t>
      </w:r>
    </w:p>
    <w:p w14:paraId="07E84642" w14:textId="58415005" w:rsidR="00552C69" w:rsidRPr="003062BD" w:rsidRDefault="00552C69" w:rsidP="00552C69">
      <w:pPr>
        <w:tabs>
          <w:tab w:val="center" w:pos="2382"/>
          <w:tab w:val="center" w:pos="2779"/>
          <w:tab w:val="center" w:pos="3176"/>
          <w:tab w:val="center" w:pos="3573"/>
          <w:tab w:val="center" w:pos="3970"/>
          <w:tab w:val="center" w:pos="4367"/>
          <w:tab w:val="center" w:pos="5362"/>
        </w:tabs>
        <w:ind w:left="-15"/>
        <w:rPr>
          <w:rFonts w:ascii="Open Sans" w:hAnsi="Open Sans" w:cs="Open Sans"/>
          <w:sz w:val="20"/>
        </w:rPr>
      </w:pPr>
      <w:r w:rsidRPr="003062BD">
        <w:rPr>
          <w:rFonts w:ascii="Open Sans" w:hAnsi="Open Sans" w:cs="Open Sans"/>
          <w:sz w:val="20"/>
        </w:rPr>
        <w:t>Augsburger Str. 2-</w:t>
      </w:r>
      <w:proofErr w:type="gramStart"/>
      <w:r w:rsidRPr="003062BD">
        <w:rPr>
          <w:rFonts w:ascii="Open Sans" w:hAnsi="Open Sans" w:cs="Open Sans"/>
          <w:sz w:val="20"/>
        </w:rPr>
        <w:t xml:space="preserve">6  </w:t>
      </w:r>
      <w:r w:rsidRPr="003062BD">
        <w:rPr>
          <w:rFonts w:ascii="Open Sans" w:hAnsi="Open Sans" w:cs="Open Sans"/>
          <w:sz w:val="20"/>
        </w:rPr>
        <w:tab/>
      </w:r>
      <w:proofErr w:type="gramEnd"/>
      <w:r w:rsidRPr="003062BD">
        <w:rPr>
          <w:rFonts w:ascii="Open Sans" w:hAnsi="Open Sans" w:cs="Open Sans"/>
          <w:sz w:val="20"/>
        </w:rPr>
        <w:t xml:space="preserve"> </w:t>
      </w:r>
      <w:r w:rsidRPr="003062BD">
        <w:rPr>
          <w:rFonts w:ascii="Open Sans" w:hAnsi="Open Sans" w:cs="Open Sans"/>
          <w:sz w:val="20"/>
        </w:rPr>
        <w:tab/>
        <w:t xml:space="preserve"> </w:t>
      </w:r>
      <w:r w:rsidRPr="003062BD">
        <w:rPr>
          <w:rFonts w:ascii="Open Sans" w:hAnsi="Open Sans" w:cs="Open Sans"/>
          <w:sz w:val="20"/>
        </w:rPr>
        <w:tab/>
        <w:t xml:space="preserve"> </w:t>
      </w:r>
      <w:r w:rsidRPr="003062BD">
        <w:rPr>
          <w:rFonts w:ascii="Open Sans" w:hAnsi="Open Sans" w:cs="Open Sans"/>
          <w:sz w:val="20"/>
        </w:rPr>
        <w:tab/>
        <w:t xml:space="preserve"> </w:t>
      </w:r>
      <w:r w:rsidRPr="003062BD">
        <w:rPr>
          <w:rFonts w:ascii="Open Sans" w:hAnsi="Open Sans" w:cs="Open Sans"/>
          <w:sz w:val="20"/>
        </w:rPr>
        <w:tab/>
        <w:t xml:space="preserve">      </w:t>
      </w:r>
      <w:r w:rsidRPr="003062BD">
        <w:rPr>
          <w:rFonts w:ascii="Open Sans" w:hAnsi="Open Sans" w:cs="Open Sans"/>
          <w:sz w:val="20"/>
        </w:rPr>
        <w:tab/>
        <w:t xml:space="preserve">     Nicole Mihlan </w:t>
      </w:r>
    </w:p>
    <w:p w14:paraId="74DC09A5" w14:textId="77777777" w:rsidR="00552C69" w:rsidRPr="003062BD" w:rsidRDefault="00552C69" w:rsidP="00552C69">
      <w:pPr>
        <w:tabs>
          <w:tab w:val="center" w:pos="2382"/>
          <w:tab w:val="center" w:pos="2779"/>
          <w:tab w:val="center" w:pos="3176"/>
          <w:tab w:val="center" w:pos="3573"/>
          <w:tab w:val="center" w:pos="3970"/>
          <w:tab w:val="center" w:pos="4367"/>
          <w:tab w:val="center" w:pos="5213"/>
        </w:tabs>
        <w:ind w:left="-15"/>
        <w:rPr>
          <w:rFonts w:ascii="Open Sans" w:hAnsi="Open Sans" w:cs="Open Sans"/>
          <w:sz w:val="20"/>
        </w:rPr>
      </w:pPr>
      <w:r w:rsidRPr="003062BD">
        <w:rPr>
          <w:rFonts w:ascii="Open Sans" w:hAnsi="Open Sans" w:cs="Open Sans"/>
          <w:sz w:val="20"/>
        </w:rPr>
        <w:t>33378 Rheda-Wiedenbrück</w:t>
      </w:r>
      <w:r w:rsidRPr="003062BD">
        <w:rPr>
          <w:rFonts w:ascii="Open Sans" w:hAnsi="Open Sans" w:cs="Open Sans"/>
          <w:sz w:val="20"/>
        </w:rPr>
        <w:tab/>
        <w:t xml:space="preserve"> </w:t>
      </w:r>
      <w:r w:rsidRPr="003062BD">
        <w:rPr>
          <w:rFonts w:ascii="Open Sans" w:hAnsi="Open Sans" w:cs="Open Sans"/>
          <w:sz w:val="20"/>
        </w:rPr>
        <w:tab/>
        <w:t xml:space="preserve"> </w:t>
      </w:r>
      <w:r w:rsidRPr="003062BD">
        <w:rPr>
          <w:rFonts w:ascii="Open Sans" w:hAnsi="Open Sans" w:cs="Open Sans"/>
          <w:sz w:val="20"/>
        </w:rPr>
        <w:tab/>
        <w:t xml:space="preserve"> </w:t>
      </w:r>
      <w:r w:rsidRPr="003062BD">
        <w:rPr>
          <w:rFonts w:ascii="Open Sans" w:hAnsi="Open Sans" w:cs="Open Sans"/>
          <w:sz w:val="20"/>
        </w:rPr>
        <w:tab/>
        <w:t xml:space="preserve"> </w:t>
      </w:r>
      <w:r w:rsidRPr="003062BD">
        <w:rPr>
          <w:rFonts w:ascii="Open Sans" w:hAnsi="Open Sans" w:cs="Open Sans"/>
          <w:sz w:val="20"/>
        </w:rPr>
        <w:tab/>
        <w:t xml:space="preserve">          Marketing </w:t>
      </w:r>
    </w:p>
    <w:p w14:paraId="386AFD92" w14:textId="77777777" w:rsidR="00552C69" w:rsidRPr="00085B75" w:rsidRDefault="00552C69" w:rsidP="00552C69">
      <w:pPr>
        <w:tabs>
          <w:tab w:val="center" w:pos="2779"/>
          <w:tab w:val="center" w:pos="3176"/>
          <w:tab w:val="center" w:pos="3573"/>
          <w:tab w:val="center" w:pos="3970"/>
          <w:tab w:val="center" w:pos="4367"/>
          <w:tab w:val="center" w:pos="5922"/>
        </w:tabs>
        <w:ind w:left="-15"/>
        <w:rPr>
          <w:rFonts w:ascii="Open Sans" w:hAnsi="Open Sans" w:cs="Open Sans"/>
          <w:sz w:val="20"/>
          <w:lang w:val="en-US"/>
        </w:rPr>
      </w:pPr>
      <w:r w:rsidRPr="00085B75">
        <w:rPr>
          <w:rFonts w:ascii="Open Sans" w:hAnsi="Open Sans" w:cs="Open Sans"/>
          <w:sz w:val="20"/>
          <w:lang w:val="en-US"/>
        </w:rPr>
        <w:t>Germany</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Phone: +49 5242 9603-264 </w:t>
      </w:r>
    </w:p>
    <w:p w14:paraId="27FEA16E" w14:textId="663E3B4A" w:rsidR="00916F5C" w:rsidRPr="00085B75" w:rsidRDefault="00552C69" w:rsidP="00066D41">
      <w:pPr>
        <w:tabs>
          <w:tab w:val="center" w:pos="1985"/>
          <w:tab w:val="center" w:pos="2382"/>
          <w:tab w:val="center" w:pos="2779"/>
          <w:tab w:val="center" w:pos="3176"/>
          <w:tab w:val="center" w:pos="3573"/>
          <w:tab w:val="center" w:pos="3970"/>
          <w:tab w:val="center" w:pos="4367"/>
          <w:tab w:val="center" w:pos="5772"/>
        </w:tabs>
        <w:ind w:left="-15"/>
        <w:rPr>
          <w:lang w:val="en-US"/>
        </w:rPr>
      </w:pPr>
      <w:r w:rsidRPr="00085B75">
        <w:rPr>
          <w:rFonts w:ascii="Open Sans" w:hAnsi="Open Sans" w:cs="Open Sans"/>
          <w:sz w:val="20"/>
          <w:lang w:val="en-US"/>
        </w:rPr>
        <w:t xml:space="preserve">www.venjakob.com </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w:t>
      </w:r>
      <w:r w:rsidRPr="00085B75">
        <w:rPr>
          <w:rFonts w:ascii="Open Sans" w:hAnsi="Open Sans" w:cs="Open Sans"/>
          <w:sz w:val="20"/>
          <w:lang w:val="en-US"/>
        </w:rPr>
        <w:tab/>
        <w:t xml:space="preserve">          nmihlan@venjakob.de</w:t>
      </w:r>
      <w:r w:rsidRPr="00085B75">
        <w:rPr>
          <w:rFonts w:ascii="Open Sans" w:eastAsia="Consolas" w:hAnsi="Open Sans" w:cs="Open Sans"/>
          <w:sz w:val="20"/>
          <w:lang w:val="en-US"/>
        </w:rPr>
        <w:t xml:space="preserve">                         </w:t>
      </w:r>
    </w:p>
    <w:sectPr w:rsidR="00916F5C" w:rsidRPr="00085B75" w:rsidSect="008D0F6C">
      <w:headerReference w:type="default" r:id="rId12"/>
      <w:footerReference w:type="default" r:id="rId13"/>
      <w:headerReference w:type="first" r:id="rId14"/>
      <w:footerReference w:type="first" r:id="rId15"/>
      <w:type w:val="continuous"/>
      <w:pgSz w:w="11906" w:h="16838" w:code="9"/>
      <w:pgMar w:top="1418" w:right="141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56E76" w14:textId="77777777" w:rsidR="00FB353D" w:rsidRDefault="00FB353D" w:rsidP="00177734">
      <w:r>
        <w:separator/>
      </w:r>
    </w:p>
  </w:endnote>
  <w:endnote w:type="continuationSeparator" w:id="0">
    <w:p w14:paraId="0D66EB46" w14:textId="77777777" w:rsidR="00FB353D" w:rsidRDefault="00FB353D"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၀䱠㢸"/>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Open Sans">
    <w:altName w:val="﷽﷽﷽﷽﷽﷽﷽﷽s"/>
    <w:panose1 w:val="020B0604020202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BD4" w14:textId="77777777" w:rsidR="001B3981" w:rsidRPr="00F053B9" w:rsidRDefault="001B3981" w:rsidP="0079004E">
    <w:pPr>
      <w:pStyle w:val="Fuzeile"/>
      <w:rPr>
        <w:rFonts w:ascii="Calibri" w:hAnsi="Calibri"/>
      </w:rPr>
    </w:pPr>
  </w:p>
  <w:p w14:paraId="43B34997" w14:textId="77777777" w:rsidR="001B3981" w:rsidRPr="00F053B9" w:rsidRDefault="001B3981" w:rsidP="0079004E">
    <w:pPr>
      <w:pStyle w:val="Fuzeile"/>
      <w:rPr>
        <w:rFonts w:ascii="Calibri" w:hAnsi="Calibri"/>
      </w:rPr>
    </w:pPr>
  </w:p>
  <w:p w14:paraId="501AFAD3" w14:textId="7CD9DFF8" w:rsidR="00452091" w:rsidRPr="00F053B9" w:rsidRDefault="007F4415" w:rsidP="0079004E">
    <w:pPr>
      <w:pStyle w:val="Fuzeile"/>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00807CC9" w:rsidRPr="00F053B9">
      <w:rPr>
        <w:rFonts w:ascii="Calibri" w:hAnsi="Calibri"/>
        <w:noProof/>
      </w:rPr>
      <w:t>2</w:t>
    </w:r>
    <w:r w:rsidRPr="00F053B9">
      <w:rPr>
        <w:rFonts w:ascii="Calibri" w:hAnsi="Calibri"/>
      </w:rPr>
      <w:fldChar w:fldCharType="end"/>
    </w:r>
    <w:r w:rsidRPr="00F053B9">
      <w:rPr>
        <w:rFonts w:ascii="Calibri" w:hAnsi="Calibri"/>
      </w:rPr>
      <w:t xml:space="preserve"> </w:t>
    </w:r>
    <w:r w:rsidR="00C879CF">
      <w:rPr>
        <w:rFonts w:ascii="Calibri" w:hAnsi="Calibri"/>
      </w:rPr>
      <w:t xml:space="preserve">of </w:t>
    </w:r>
    <w:r w:rsidRPr="00F053B9">
      <w:rPr>
        <w:rFonts w:ascii="Calibri" w:hAnsi="Calibri"/>
      </w:rPr>
      <w:t xml:space="preserve">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00CF3EEB" w:rsidRPr="00F053B9">
      <w:rPr>
        <w:rFonts w:ascii="Calibri" w:hAnsi="Calibri"/>
        <w:noProof/>
      </w:rPr>
      <w:t>1</w:t>
    </w:r>
    <w:r w:rsidRPr="00F053B9">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6476" w14:textId="77777777" w:rsidR="00177734" w:rsidRPr="00F053B9" w:rsidRDefault="00D674BA" w:rsidP="00D674BA">
    <w:pPr>
      <w:pStyle w:val="Fuzeile"/>
      <w:tabs>
        <w:tab w:val="clear" w:pos="4536"/>
        <w:tab w:val="center" w:pos="4678"/>
      </w:tabs>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Pr="00F053B9">
      <w:rPr>
        <w:rFonts w:ascii="Calibri" w:hAnsi="Calibri"/>
      </w:rPr>
      <w:t>1</w:t>
    </w:r>
    <w:r w:rsidRPr="00F053B9">
      <w:rPr>
        <w:rFonts w:ascii="Calibri" w:hAnsi="Calibri"/>
      </w:rPr>
      <w:fldChar w:fldCharType="end"/>
    </w:r>
    <w:r w:rsidRPr="00F053B9">
      <w:rPr>
        <w:rFonts w:ascii="Calibri" w:hAnsi="Calibri"/>
      </w:rPr>
      <w:t xml:space="preserve"> von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Pr="00F053B9">
      <w:rPr>
        <w:rFonts w:ascii="Calibri" w:hAnsi="Calibri"/>
      </w:rPr>
      <w:t>3</w:t>
    </w:r>
    <w:r w:rsidRPr="00F053B9">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4C1E0" w14:textId="77777777" w:rsidR="00FB353D" w:rsidRDefault="00FB353D" w:rsidP="00177734">
      <w:r>
        <w:separator/>
      </w:r>
    </w:p>
  </w:footnote>
  <w:footnote w:type="continuationSeparator" w:id="0">
    <w:p w14:paraId="58917FE6" w14:textId="77777777" w:rsidR="00FB353D" w:rsidRDefault="00FB353D"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1415006E">
          <wp:simplePos x="0" y="0"/>
          <wp:positionH relativeFrom="column">
            <wp:posOffset>-900430</wp:posOffset>
          </wp:positionH>
          <wp:positionV relativeFrom="paragraph">
            <wp:posOffset>5216</wp:posOffset>
          </wp:positionV>
          <wp:extent cx="7559675" cy="863962"/>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63962"/>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51B5B460" w14:textId="77777777" w:rsidR="001649D5" w:rsidRDefault="001649D5"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6D41"/>
    <w:rsid w:val="00067D63"/>
    <w:rsid w:val="00074AD8"/>
    <w:rsid w:val="00075445"/>
    <w:rsid w:val="0007742B"/>
    <w:rsid w:val="00085B75"/>
    <w:rsid w:val="00085BC7"/>
    <w:rsid w:val="000949B4"/>
    <w:rsid w:val="00095407"/>
    <w:rsid w:val="000959A3"/>
    <w:rsid w:val="00096697"/>
    <w:rsid w:val="000B5261"/>
    <w:rsid w:val="000C0AF9"/>
    <w:rsid w:val="000C21D6"/>
    <w:rsid w:val="000C4251"/>
    <w:rsid w:val="000D3181"/>
    <w:rsid w:val="000E3051"/>
    <w:rsid w:val="0010727E"/>
    <w:rsid w:val="00114979"/>
    <w:rsid w:val="001423AE"/>
    <w:rsid w:val="001428B3"/>
    <w:rsid w:val="00144D1D"/>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C226A"/>
    <w:rsid w:val="002D355C"/>
    <w:rsid w:val="002F1FE5"/>
    <w:rsid w:val="0030519E"/>
    <w:rsid w:val="003062BD"/>
    <w:rsid w:val="00315E43"/>
    <w:rsid w:val="0031620F"/>
    <w:rsid w:val="003449CC"/>
    <w:rsid w:val="003509B3"/>
    <w:rsid w:val="003519F9"/>
    <w:rsid w:val="00364B10"/>
    <w:rsid w:val="00375E96"/>
    <w:rsid w:val="003843B8"/>
    <w:rsid w:val="00385387"/>
    <w:rsid w:val="00387D4F"/>
    <w:rsid w:val="0039393E"/>
    <w:rsid w:val="00394316"/>
    <w:rsid w:val="003A46D5"/>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63E59"/>
    <w:rsid w:val="00471F4C"/>
    <w:rsid w:val="00476927"/>
    <w:rsid w:val="00485D35"/>
    <w:rsid w:val="004946C0"/>
    <w:rsid w:val="004A51B6"/>
    <w:rsid w:val="004A5AFF"/>
    <w:rsid w:val="004A6942"/>
    <w:rsid w:val="004B486E"/>
    <w:rsid w:val="004C69ED"/>
    <w:rsid w:val="004C72D0"/>
    <w:rsid w:val="004D72DE"/>
    <w:rsid w:val="004D73FF"/>
    <w:rsid w:val="004F2F7F"/>
    <w:rsid w:val="005021C3"/>
    <w:rsid w:val="005175D6"/>
    <w:rsid w:val="00552C69"/>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13E46"/>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D0F6C"/>
    <w:rsid w:val="008E27A0"/>
    <w:rsid w:val="00905A0F"/>
    <w:rsid w:val="0091114B"/>
    <w:rsid w:val="009139FF"/>
    <w:rsid w:val="00916986"/>
    <w:rsid w:val="00916F5C"/>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054FB"/>
    <w:rsid w:val="00A11AB2"/>
    <w:rsid w:val="00A1355F"/>
    <w:rsid w:val="00A13F21"/>
    <w:rsid w:val="00A21E88"/>
    <w:rsid w:val="00A43DCD"/>
    <w:rsid w:val="00A50804"/>
    <w:rsid w:val="00A53BE6"/>
    <w:rsid w:val="00A60AEE"/>
    <w:rsid w:val="00A901F1"/>
    <w:rsid w:val="00A9506A"/>
    <w:rsid w:val="00A9623B"/>
    <w:rsid w:val="00AA1255"/>
    <w:rsid w:val="00AB212D"/>
    <w:rsid w:val="00AC4C6D"/>
    <w:rsid w:val="00AC6AB9"/>
    <w:rsid w:val="00AD4D37"/>
    <w:rsid w:val="00AE606D"/>
    <w:rsid w:val="00AE6C19"/>
    <w:rsid w:val="00B06194"/>
    <w:rsid w:val="00B17F12"/>
    <w:rsid w:val="00B229AC"/>
    <w:rsid w:val="00B40F92"/>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59BE"/>
    <w:rsid w:val="00BE7F5D"/>
    <w:rsid w:val="00BF168B"/>
    <w:rsid w:val="00BF2458"/>
    <w:rsid w:val="00BF7D6D"/>
    <w:rsid w:val="00C0022F"/>
    <w:rsid w:val="00C06A6D"/>
    <w:rsid w:val="00C223A6"/>
    <w:rsid w:val="00C27A72"/>
    <w:rsid w:val="00C50587"/>
    <w:rsid w:val="00C64793"/>
    <w:rsid w:val="00C65772"/>
    <w:rsid w:val="00C76BF5"/>
    <w:rsid w:val="00C8028B"/>
    <w:rsid w:val="00C879CF"/>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36BB"/>
    <w:rsid w:val="00DB59F7"/>
    <w:rsid w:val="00DC69C9"/>
    <w:rsid w:val="00DD5EB2"/>
    <w:rsid w:val="00DE3431"/>
    <w:rsid w:val="00DE3B0F"/>
    <w:rsid w:val="00DE5D6C"/>
    <w:rsid w:val="00E047CC"/>
    <w:rsid w:val="00E10DB0"/>
    <w:rsid w:val="00E13897"/>
    <w:rsid w:val="00E17789"/>
    <w:rsid w:val="00E34DA0"/>
    <w:rsid w:val="00E3633E"/>
    <w:rsid w:val="00E377B7"/>
    <w:rsid w:val="00E408BB"/>
    <w:rsid w:val="00E41898"/>
    <w:rsid w:val="00E60010"/>
    <w:rsid w:val="00E96501"/>
    <w:rsid w:val="00EC0CC4"/>
    <w:rsid w:val="00EC1F96"/>
    <w:rsid w:val="00F053B9"/>
    <w:rsid w:val="00F05E8E"/>
    <w:rsid w:val="00F1640B"/>
    <w:rsid w:val="00F2290E"/>
    <w:rsid w:val="00F2374D"/>
    <w:rsid w:val="00F24246"/>
    <w:rsid w:val="00F33412"/>
    <w:rsid w:val="00F430F1"/>
    <w:rsid w:val="00F66B5A"/>
    <w:rsid w:val="00F80033"/>
    <w:rsid w:val="00F841BB"/>
    <w:rsid w:val="00FA276E"/>
    <w:rsid w:val="00FA3520"/>
    <w:rsid w:val="00FB353D"/>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 w:type="paragraph" w:styleId="berarbeitung">
    <w:name w:val="Revision"/>
    <w:hidden/>
    <w:uiPriority w:val="99"/>
    <w:semiHidden/>
    <w:rsid w:val="00114979"/>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y.hidrive.com/share/i7.e3xvhah"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2.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1453</Words>
  <Characters>9160</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Dokumentenvorlage DPSG</vt:lpstr>
      <vt:lpstr>Dokumentenvorlage DPSG</vt:lpstr>
    </vt:vector>
  </TitlesOfParts>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2021-05-16T11:59:00Z</dcterms:created>
  <dcterms:modified xsi:type="dcterms:W3CDTF">2021-08-19T10:08:00Z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